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9BBDB" w14:textId="57D33BC6" w:rsidR="002D6F51" w:rsidRPr="00BB3038" w:rsidRDefault="002D6F51" w:rsidP="002D6F51">
      <w:pPr>
        <w:pStyle w:val="Brdtex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B3038">
        <w:rPr>
          <w:rFonts w:ascii="Times New Roman" w:hAnsi="Times New Roman" w:cs="Times New Roman"/>
          <w:b/>
          <w:sz w:val="24"/>
          <w:szCs w:val="24"/>
          <w:lang w:val="en-US"/>
        </w:rPr>
        <w:t>ANNEX 2</w:t>
      </w:r>
      <w:r w:rsidR="00D0475E" w:rsidRPr="00BB30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BB3038" w:rsidRPr="00BB3038">
        <w:rPr>
          <w:rFonts w:ascii="Times New Roman" w:hAnsi="Times New Roman" w:cs="Times New Roman"/>
          <w:b/>
          <w:sz w:val="24"/>
          <w:szCs w:val="24"/>
          <w:lang w:val="en-US"/>
        </w:rPr>
        <w:t>Statistical data on sexual offences</w:t>
      </w:r>
    </w:p>
    <w:p w14:paraId="4F0E05A3" w14:textId="77777777" w:rsidR="002D6F51" w:rsidRPr="00BB3038" w:rsidRDefault="002D6F51" w:rsidP="002D6F51">
      <w:pPr>
        <w:pStyle w:val="Sidhuvud"/>
        <w:rPr>
          <w:b/>
          <w:lang w:val="en-US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5270"/>
        <w:gridCol w:w="950"/>
        <w:gridCol w:w="950"/>
        <w:gridCol w:w="950"/>
        <w:gridCol w:w="950"/>
      </w:tblGrid>
      <w:tr w:rsidR="00E950AC" w:rsidRPr="00D0475E" w14:paraId="6F8B548C" w14:textId="77777777" w:rsidTr="00401F49">
        <w:trPr>
          <w:trHeight w:val="255"/>
        </w:trPr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E1F5252" w14:textId="7E6B2A35" w:rsidR="000D03F7" w:rsidRPr="00067221" w:rsidRDefault="009633C0" w:rsidP="00483705">
            <w:pPr>
              <w:pStyle w:val="Brdtext"/>
              <w:rPr>
                <w:rFonts w:ascii="Times New Roman" w:hAnsi="Times New Roman" w:cs="Times New Roman"/>
                <w:i/>
                <w:lang w:val="en-US"/>
              </w:rPr>
            </w:pPr>
            <w:bookmarkStart w:id="0" w:name="_GoBack"/>
            <w:bookmarkEnd w:id="0"/>
            <w:r w:rsidRPr="00067221">
              <w:rPr>
                <w:rFonts w:ascii="Times New Roman" w:hAnsi="Times New Roman" w:cs="Times New Roman"/>
                <w:i/>
                <w:lang w:val="en-US"/>
              </w:rPr>
              <w:t>Total number of Reported offences</w:t>
            </w:r>
          </w:p>
        </w:tc>
        <w:tc>
          <w:tcPr>
            <w:tcW w:w="2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2A5EF80" w14:textId="65A2D514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2E1E7ED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633C0" w:rsidRPr="00483705" w14:paraId="1759B227" w14:textId="77777777" w:rsidTr="00401F49">
        <w:trPr>
          <w:trHeight w:val="255"/>
        </w:trPr>
        <w:tc>
          <w:tcPr>
            <w:tcW w:w="52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C32F15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noWrap/>
            <w:hideMark/>
          </w:tcPr>
          <w:p w14:paraId="40F2062E" w14:textId="22AF5F3D" w:rsidR="000D03F7" w:rsidRPr="00483705" w:rsidRDefault="009633C0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Year</w:t>
            </w:r>
            <w:proofErr w:type="spellEnd"/>
          </w:p>
        </w:tc>
        <w:tc>
          <w:tcPr>
            <w:tcW w:w="950" w:type="dxa"/>
            <w:noWrap/>
            <w:hideMark/>
          </w:tcPr>
          <w:p w14:paraId="1FE3EC7A" w14:textId="472333AE" w:rsidR="000D03F7" w:rsidRPr="00483705" w:rsidRDefault="009633C0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Year</w:t>
            </w:r>
            <w:proofErr w:type="spellEnd"/>
          </w:p>
        </w:tc>
        <w:tc>
          <w:tcPr>
            <w:tcW w:w="950" w:type="dxa"/>
            <w:noWrap/>
            <w:hideMark/>
          </w:tcPr>
          <w:p w14:paraId="05F3CF07" w14:textId="16788237" w:rsidR="000D03F7" w:rsidRPr="00483705" w:rsidRDefault="009633C0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Year</w:t>
            </w:r>
            <w:proofErr w:type="spellEnd"/>
          </w:p>
        </w:tc>
        <w:tc>
          <w:tcPr>
            <w:tcW w:w="950" w:type="dxa"/>
            <w:noWrap/>
            <w:hideMark/>
          </w:tcPr>
          <w:p w14:paraId="7559F6B0" w14:textId="01C1733F" w:rsidR="000D03F7" w:rsidRPr="00483705" w:rsidRDefault="009633C0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Year</w:t>
            </w:r>
            <w:proofErr w:type="spellEnd"/>
          </w:p>
        </w:tc>
      </w:tr>
      <w:tr w:rsidR="009633C0" w:rsidRPr="00483705" w14:paraId="323603F5" w14:textId="77777777" w:rsidTr="00401F49">
        <w:trPr>
          <w:trHeight w:val="255"/>
        </w:trPr>
        <w:tc>
          <w:tcPr>
            <w:tcW w:w="5270" w:type="dxa"/>
            <w:tcBorders>
              <w:top w:val="nil"/>
              <w:bottom w:val="nil"/>
            </w:tcBorders>
            <w:noWrap/>
            <w:hideMark/>
          </w:tcPr>
          <w:p w14:paraId="67145184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11881C82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50" w:type="dxa"/>
            <w:noWrap/>
            <w:hideMark/>
          </w:tcPr>
          <w:p w14:paraId="2DBA5BC1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50" w:type="dxa"/>
            <w:noWrap/>
            <w:hideMark/>
          </w:tcPr>
          <w:p w14:paraId="615EBB40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50" w:type="dxa"/>
            <w:noWrap/>
            <w:hideMark/>
          </w:tcPr>
          <w:p w14:paraId="0A4272AD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2017</w:t>
            </w:r>
          </w:p>
        </w:tc>
      </w:tr>
      <w:tr w:rsidR="009633C0" w:rsidRPr="00483705" w14:paraId="1EB8AD39" w14:textId="77777777" w:rsidTr="00401F49">
        <w:trPr>
          <w:trHeight w:val="255"/>
        </w:trPr>
        <w:tc>
          <w:tcPr>
            <w:tcW w:w="52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28ED1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noWrap/>
            <w:hideMark/>
          </w:tcPr>
          <w:p w14:paraId="5D6DC655" w14:textId="3BCA0161" w:rsidR="000D03F7" w:rsidRPr="00483705" w:rsidRDefault="009633C0" w:rsidP="00483705">
            <w:pPr>
              <w:pStyle w:val="Brdtex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05">
              <w:rPr>
                <w:rFonts w:ascii="Times New Roman" w:hAnsi="Times New Roman" w:cs="Times New Roman"/>
                <w:sz w:val="20"/>
                <w:szCs w:val="20"/>
              </w:rPr>
              <w:t>Numbers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575EA5FC" w14:textId="57E03023" w:rsidR="000D03F7" w:rsidRPr="00483705" w:rsidRDefault="009633C0" w:rsidP="00483705">
            <w:pPr>
              <w:pStyle w:val="Brdtex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05">
              <w:rPr>
                <w:rFonts w:ascii="Times New Roman" w:hAnsi="Times New Roman" w:cs="Times New Roman"/>
                <w:sz w:val="20"/>
                <w:szCs w:val="20"/>
              </w:rPr>
              <w:t>Numbers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65129F18" w14:textId="332AD373" w:rsidR="000D03F7" w:rsidRPr="00483705" w:rsidRDefault="009633C0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  <w:sz w:val="20"/>
                <w:szCs w:val="20"/>
              </w:rPr>
              <w:t>Numbers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166E40CD" w14:textId="432FDD37" w:rsidR="000D03F7" w:rsidRPr="00483705" w:rsidRDefault="009633C0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  <w:sz w:val="20"/>
                <w:szCs w:val="20"/>
              </w:rPr>
              <w:t>Numbers</w:t>
            </w:r>
            <w:proofErr w:type="spellEnd"/>
          </w:p>
        </w:tc>
      </w:tr>
      <w:tr w:rsidR="009633C0" w:rsidRPr="00483705" w14:paraId="0AB20849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3CB0C108" w14:textId="227135F5" w:rsidR="000D03F7" w:rsidRPr="00483705" w:rsidRDefault="000B2E41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  <w:lang w:val="en-GB"/>
              </w:rPr>
              <w:t>Rape</w:t>
            </w:r>
            <w:r w:rsidRPr="00483705">
              <w:rPr>
                <w:rFonts w:ascii="Times New Roman" w:hAnsi="Times New Roman" w:cs="Times New Roman"/>
              </w:rPr>
              <w:t xml:space="preserve">, </w:t>
            </w:r>
            <w:r w:rsidR="00975A7C">
              <w:rPr>
                <w:rFonts w:ascii="Times New Roman" w:hAnsi="Times New Roman" w:cs="Times New Roman"/>
              </w:rPr>
              <w:t>gross</w:t>
            </w:r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rape</w:t>
            </w:r>
            <w:proofErr w:type="spellEnd"/>
          </w:p>
        </w:tc>
        <w:tc>
          <w:tcPr>
            <w:tcW w:w="950" w:type="dxa"/>
            <w:noWrap/>
            <w:hideMark/>
          </w:tcPr>
          <w:p w14:paraId="63EA32CF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2AAC2669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294A639C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25DC2CDE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9633C0" w:rsidRPr="00483705" w14:paraId="7D946966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6AF47E82" w14:textId="46562037" w:rsidR="000D03F7" w:rsidRPr="00483705" w:rsidRDefault="000B2E41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girls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under 15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40A61E96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2037</w:t>
            </w:r>
          </w:p>
        </w:tc>
        <w:tc>
          <w:tcPr>
            <w:tcW w:w="950" w:type="dxa"/>
            <w:noWrap/>
            <w:hideMark/>
          </w:tcPr>
          <w:p w14:paraId="3FF046EB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1484</w:t>
            </w:r>
          </w:p>
        </w:tc>
        <w:tc>
          <w:tcPr>
            <w:tcW w:w="950" w:type="dxa"/>
            <w:noWrap/>
            <w:hideMark/>
          </w:tcPr>
          <w:p w14:paraId="7FDD8AD2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1877</w:t>
            </w:r>
          </w:p>
        </w:tc>
        <w:tc>
          <w:tcPr>
            <w:tcW w:w="950" w:type="dxa"/>
            <w:noWrap/>
            <w:hideMark/>
          </w:tcPr>
          <w:p w14:paraId="7123983E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1836</w:t>
            </w:r>
          </w:p>
        </w:tc>
      </w:tr>
      <w:tr w:rsidR="009633C0" w:rsidRPr="00483705" w14:paraId="09CE527B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419C5708" w14:textId="7FE2F089" w:rsidR="000D03F7" w:rsidRPr="00483705" w:rsidRDefault="000B2E41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Rape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, </w:t>
            </w:r>
            <w:r w:rsidR="00975A7C">
              <w:rPr>
                <w:rFonts w:ascii="Times New Roman" w:hAnsi="Times New Roman" w:cs="Times New Roman"/>
              </w:rPr>
              <w:t>gross</w:t>
            </w:r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rape</w:t>
            </w:r>
            <w:proofErr w:type="spellEnd"/>
          </w:p>
        </w:tc>
        <w:tc>
          <w:tcPr>
            <w:tcW w:w="950" w:type="dxa"/>
            <w:noWrap/>
            <w:hideMark/>
          </w:tcPr>
          <w:p w14:paraId="25C393D1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5B0A7E75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3CA23DEC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372E6465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9633C0" w:rsidRPr="00483705" w14:paraId="792AE98A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4B3EFFB7" w14:textId="1B935B7E" w:rsidR="000D03F7" w:rsidRPr="00483705" w:rsidRDefault="000B2E41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boys under 15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4AE4F0D0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950" w:type="dxa"/>
            <w:noWrap/>
            <w:hideMark/>
          </w:tcPr>
          <w:p w14:paraId="4BF73387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950" w:type="dxa"/>
            <w:noWrap/>
            <w:hideMark/>
          </w:tcPr>
          <w:p w14:paraId="6580A552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950" w:type="dxa"/>
            <w:noWrap/>
            <w:hideMark/>
          </w:tcPr>
          <w:p w14:paraId="13532E7B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297</w:t>
            </w:r>
          </w:p>
        </w:tc>
      </w:tr>
      <w:tr w:rsidR="009633C0" w:rsidRPr="00483705" w14:paraId="654C9706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7E4E508F" w14:textId="755E167A" w:rsidR="000D03F7" w:rsidRPr="00483705" w:rsidRDefault="000B2E41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Rape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, </w:t>
            </w:r>
            <w:r w:rsidR="00975A7C">
              <w:rPr>
                <w:rFonts w:ascii="Times New Roman" w:hAnsi="Times New Roman" w:cs="Times New Roman"/>
              </w:rPr>
              <w:t>gross</w:t>
            </w:r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rape</w:t>
            </w:r>
            <w:proofErr w:type="spellEnd"/>
          </w:p>
        </w:tc>
        <w:tc>
          <w:tcPr>
            <w:tcW w:w="950" w:type="dxa"/>
            <w:noWrap/>
            <w:hideMark/>
          </w:tcPr>
          <w:p w14:paraId="1D7580DA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3FDCEB42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193A286F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672DDB8D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9633C0" w:rsidRPr="00483705" w14:paraId="67CF5E87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464AA31C" w14:textId="6DA1D721" w:rsidR="000D03F7" w:rsidRPr="00483705" w:rsidRDefault="000B2E41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girls</w:t>
            </w:r>
            <w:proofErr w:type="spellEnd"/>
            <w:r w:rsidR="000D03F7" w:rsidRPr="00483705">
              <w:rPr>
                <w:rFonts w:ascii="Times New Roman" w:hAnsi="Times New Roman" w:cs="Times New Roman"/>
              </w:rPr>
              <w:t xml:space="preserve"> </w:t>
            </w:r>
            <w:r w:rsidR="00F62E23" w:rsidRPr="00483705">
              <w:rPr>
                <w:rFonts w:ascii="Times New Roman" w:hAnsi="Times New Roman" w:cs="Times New Roman"/>
              </w:rPr>
              <w:t>15–17</w:t>
            </w:r>
            <w:r w:rsidR="000D03F7"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38605286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950" w:type="dxa"/>
            <w:noWrap/>
            <w:hideMark/>
          </w:tcPr>
          <w:p w14:paraId="624AA0FD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950" w:type="dxa"/>
            <w:noWrap/>
            <w:hideMark/>
          </w:tcPr>
          <w:p w14:paraId="640F0098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765</w:t>
            </w:r>
          </w:p>
        </w:tc>
        <w:tc>
          <w:tcPr>
            <w:tcW w:w="950" w:type="dxa"/>
            <w:noWrap/>
            <w:hideMark/>
          </w:tcPr>
          <w:p w14:paraId="2E96BCA2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933</w:t>
            </w:r>
          </w:p>
        </w:tc>
      </w:tr>
      <w:tr w:rsidR="009633C0" w:rsidRPr="00483705" w14:paraId="7D079869" w14:textId="77777777" w:rsidTr="00401F49">
        <w:trPr>
          <w:trHeight w:val="255"/>
        </w:trPr>
        <w:tc>
          <w:tcPr>
            <w:tcW w:w="5270" w:type="dxa"/>
            <w:noWrap/>
          </w:tcPr>
          <w:p w14:paraId="196A4C6B" w14:textId="1EE7100D" w:rsidR="000D03F7" w:rsidRPr="00483705" w:rsidRDefault="000B2E41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Rape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, </w:t>
            </w:r>
            <w:r w:rsidR="00975A7C">
              <w:rPr>
                <w:rFonts w:ascii="Times New Roman" w:hAnsi="Times New Roman" w:cs="Times New Roman"/>
              </w:rPr>
              <w:t>gross</w:t>
            </w:r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rape</w:t>
            </w:r>
            <w:proofErr w:type="spellEnd"/>
          </w:p>
        </w:tc>
        <w:tc>
          <w:tcPr>
            <w:tcW w:w="950" w:type="dxa"/>
            <w:noWrap/>
            <w:hideMark/>
          </w:tcPr>
          <w:p w14:paraId="1E026383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5CB06CBC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77484175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2A042B8D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9633C0" w:rsidRPr="00483705" w14:paraId="45459069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276EEC55" w14:textId="5AD21395" w:rsidR="000D03F7" w:rsidRPr="00483705" w:rsidRDefault="000B2E41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boys </w:t>
            </w:r>
            <w:proofErr w:type="gramStart"/>
            <w:r w:rsidRPr="00483705">
              <w:rPr>
                <w:rFonts w:ascii="Times New Roman" w:hAnsi="Times New Roman" w:cs="Times New Roman"/>
              </w:rPr>
              <w:t>15-17</w:t>
            </w:r>
            <w:proofErr w:type="gram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656D39D7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50" w:type="dxa"/>
            <w:noWrap/>
            <w:hideMark/>
          </w:tcPr>
          <w:p w14:paraId="2A50D974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50" w:type="dxa"/>
            <w:noWrap/>
            <w:hideMark/>
          </w:tcPr>
          <w:p w14:paraId="7AB303A4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50" w:type="dxa"/>
            <w:noWrap/>
            <w:hideMark/>
          </w:tcPr>
          <w:p w14:paraId="409F95E0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55</w:t>
            </w:r>
          </w:p>
        </w:tc>
      </w:tr>
      <w:tr w:rsidR="009633C0" w:rsidRPr="00483705" w14:paraId="0AA77245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18C1E46A" w14:textId="679C64CF" w:rsidR="000D03F7" w:rsidRPr="00483705" w:rsidRDefault="009C1241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Rape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, </w:t>
            </w:r>
            <w:r w:rsidR="00975A7C">
              <w:rPr>
                <w:rFonts w:ascii="Times New Roman" w:hAnsi="Times New Roman" w:cs="Times New Roman"/>
              </w:rPr>
              <w:t>gross</w:t>
            </w:r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rape</w:t>
            </w:r>
            <w:proofErr w:type="spellEnd"/>
          </w:p>
        </w:tc>
        <w:tc>
          <w:tcPr>
            <w:tcW w:w="950" w:type="dxa"/>
            <w:noWrap/>
            <w:hideMark/>
          </w:tcPr>
          <w:p w14:paraId="616468EF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641A7C07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67150543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2C77CAAF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9633C0" w:rsidRPr="00483705" w14:paraId="0C3E191D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54D77A9C" w14:textId="51026CF8" w:rsidR="000D03F7" w:rsidRPr="00483705" w:rsidRDefault="009C1241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women 18 years or older</w:t>
            </w:r>
          </w:p>
        </w:tc>
        <w:tc>
          <w:tcPr>
            <w:tcW w:w="950" w:type="dxa"/>
            <w:noWrap/>
            <w:hideMark/>
          </w:tcPr>
          <w:p w14:paraId="69879FB1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3395</w:t>
            </w:r>
          </w:p>
        </w:tc>
        <w:tc>
          <w:tcPr>
            <w:tcW w:w="950" w:type="dxa"/>
            <w:noWrap/>
            <w:hideMark/>
          </w:tcPr>
          <w:p w14:paraId="13062E28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3333</w:t>
            </w:r>
          </w:p>
        </w:tc>
        <w:tc>
          <w:tcPr>
            <w:tcW w:w="950" w:type="dxa"/>
            <w:noWrap/>
            <w:hideMark/>
          </w:tcPr>
          <w:p w14:paraId="6F257ABD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3559</w:t>
            </w:r>
          </w:p>
        </w:tc>
        <w:tc>
          <w:tcPr>
            <w:tcW w:w="950" w:type="dxa"/>
            <w:noWrap/>
            <w:hideMark/>
          </w:tcPr>
          <w:p w14:paraId="0BE28612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4041</w:t>
            </w:r>
          </w:p>
        </w:tc>
      </w:tr>
      <w:tr w:rsidR="009633C0" w:rsidRPr="00483705" w14:paraId="15BD4724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45562655" w14:textId="69E4AAB9" w:rsidR="000D03F7" w:rsidRPr="00483705" w:rsidRDefault="009C1241" w:rsidP="00483705">
            <w:pPr>
              <w:pStyle w:val="Brdtext"/>
              <w:rPr>
                <w:rFonts w:ascii="Times New Roman" w:hAnsi="Times New Roman" w:cs="Times New Roman"/>
                <w:lang w:val="en-GB"/>
              </w:rPr>
            </w:pPr>
            <w:r w:rsidRPr="00483705">
              <w:rPr>
                <w:rFonts w:ascii="Times New Roman" w:hAnsi="Times New Roman" w:cs="Times New Roman"/>
                <w:lang w:val="en-GB"/>
              </w:rPr>
              <w:t>Rape</w:t>
            </w:r>
            <w:r w:rsidRPr="00483705">
              <w:rPr>
                <w:rFonts w:ascii="Times New Roman" w:hAnsi="Times New Roman" w:cs="Times New Roman"/>
              </w:rPr>
              <w:t xml:space="preserve">, </w:t>
            </w:r>
            <w:r w:rsidR="00975A7C">
              <w:rPr>
                <w:rFonts w:ascii="Times New Roman" w:hAnsi="Times New Roman" w:cs="Times New Roman"/>
              </w:rPr>
              <w:t>gross</w:t>
            </w:r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rape</w:t>
            </w:r>
            <w:proofErr w:type="spellEnd"/>
          </w:p>
        </w:tc>
        <w:tc>
          <w:tcPr>
            <w:tcW w:w="950" w:type="dxa"/>
            <w:noWrap/>
            <w:hideMark/>
          </w:tcPr>
          <w:p w14:paraId="15095895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22980D78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3E49770E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23693259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9633C0" w:rsidRPr="00483705" w14:paraId="4B66C33E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195EFC82" w14:textId="22C439BE" w:rsidR="000D03F7" w:rsidRPr="00483705" w:rsidRDefault="009C1241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men 18 years or older</w:t>
            </w:r>
          </w:p>
        </w:tc>
        <w:tc>
          <w:tcPr>
            <w:tcW w:w="950" w:type="dxa"/>
            <w:noWrap/>
            <w:hideMark/>
          </w:tcPr>
          <w:p w14:paraId="6C09C531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50" w:type="dxa"/>
            <w:noWrap/>
            <w:hideMark/>
          </w:tcPr>
          <w:p w14:paraId="4DDECAF5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950" w:type="dxa"/>
            <w:noWrap/>
            <w:hideMark/>
          </w:tcPr>
          <w:p w14:paraId="771CF10B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950" w:type="dxa"/>
            <w:noWrap/>
            <w:hideMark/>
          </w:tcPr>
          <w:p w14:paraId="2C581D3F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207</w:t>
            </w:r>
          </w:p>
        </w:tc>
      </w:tr>
      <w:tr w:rsidR="009633C0" w:rsidRPr="00483705" w14:paraId="06B1B36F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405CF4B2" w14:textId="4EBFCFF5" w:rsidR="000D03F7" w:rsidRPr="00483705" w:rsidRDefault="009C1241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 xml:space="preserve">Rape, </w:t>
            </w:r>
            <w:r w:rsidR="00975A7C">
              <w:rPr>
                <w:rFonts w:ascii="Times New Roman" w:hAnsi="Times New Roman" w:cs="Times New Roman"/>
                <w:lang w:val="en-US"/>
              </w:rPr>
              <w:t>gross</w:t>
            </w:r>
            <w:r w:rsidRPr="00483705">
              <w:rPr>
                <w:rFonts w:ascii="Times New Roman" w:hAnsi="Times New Roman" w:cs="Times New Roman"/>
                <w:lang w:val="en-US"/>
              </w:rPr>
              <w:t xml:space="preserve"> rape against women</w:t>
            </w:r>
          </w:p>
        </w:tc>
        <w:tc>
          <w:tcPr>
            <w:tcW w:w="950" w:type="dxa"/>
            <w:noWrap/>
            <w:hideMark/>
          </w:tcPr>
          <w:p w14:paraId="49241BF7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6304</w:t>
            </w:r>
          </w:p>
        </w:tc>
        <w:tc>
          <w:tcPr>
            <w:tcW w:w="950" w:type="dxa"/>
            <w:noWrap/>
            <w:hideMark/>
          </w:tcPr>
          <w:p w14:paraId="0951C1A1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5461</w:t>
            </w:r>
          </w:p>
        </w:tc>
        <w:tc>
          <w:tcPr>
            <w:tcW w:w="950" w:type="dxa"/>
            <w:noWrap/>
            <w:hideMark/>
          </w:tcPr>
          <w:p w14:paraId="207DEA5F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6201</w:t>
            </w:r>
          </w:p>
        </w:tc>
        <w:tc>
          <w:tcPr>
            <w:tcW w:w="950" w:type="dxa"/>
            <w:noWrap/>
            <w:hideMark/>
          </w:tcPr>
          <w:p w14:paraId="199510C9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6810</w:t>
            </w:r>
          </w:p>
        </w:tc>
      </w:tr>
      <w:tr w:rsidR="009633C0" w:rsidRPr="00483705" w14:paraId="6F7FB98D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6A3D5694" w14:textId="38544EA4" w:rsidR="000D03F7" w:rsidRPr="00483705" w:rsidRDefault="009C1241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 xml:space="preserve">Rape, </w:t>
            </w:r>
            <w:r w:rsidR="00975A7C">
              <w:rPr>
                <w:rFonts w:ascii="Times New Roman" w:hAnsi="Times New Roman" w:cs="Times New Roman"/>
                <w:lang w:val="en-US"/>
              </w:rPr>
              <w:t>gross</w:t>
            </w:r>
            <w:r w:rsidRPr="00483705">
              <w:rPr>
                <w:rFonts w:ascii="Times New Roman" w:hAnsi="Times New Roman" w:cs="Times New Roman"/>
                <w:lang w:val="en-US"/>
              </w:rPr>
              <w:t xml:space="preserve"> rape against men</w:t>
            </w:r>
          </w:p>
        </w:tc>
        <w:tc>
          <w:tcPr>
            <w:tcW w:w="950" w:type="dxa"/>
            <w:noWrap/>
            <w:hideMark/>
          </w:tcPr>
          <w:p w14:paraId="4E2F60E1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393</w:t>
            </w:r>
          </w:p>
        </w:tc>
        <w:tc>
          <w:tcPr>
            <w:tcW w:w="950" w:type="dxa"/>
            <w:noWrap/>
            <w:hideMark/>
          </w:tcPr>
          <w:p w14:paraId="0AA46DE9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950" w:type="dxa"/>
            <w:noWrap/>
            <w:hideMark/>
          </w:tcPr>
          <w:p w14:paraId="611932C6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950" w:type="dxa"/>
            <w:noWrap/>
            <w:hideMark/>
          </w:tcPr>
          <w:p w14:paraId="1EBDB970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559</w:t>
            </w:r>
          </w:p>
        </w:tc>
      </w:tr>
      <w:tr w:rsidR="009633C0" w:rsidRPr="00483705" w14:paraId="38653563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11FE5B73" w14:textId="77777777" w:rsidR="000D03F7" w:rsidRPr="00AE5F12" w:rsidRDefault="000D03F7" w:rsidP="00483705">
            <w:pPr>
              <w:pStyle w:val="Brdtext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50" w:type="dxa"/>
            <w:noWrap/>
            <w:hideMark/>
          </w:tcPr>
          <w:p w14:paraId="6606FCC1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351B57DF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7506E518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248FB6D1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</w:tr>
      <w:tr w:rsidR="009633C0" w:rsidRPr="00483705" w14:paraId="366E5260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1DBDD90E" w14:textId="501E4322" w:rsidR="000D03F7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 xml:space="preserve">Sexual </w:t>
            </w:r>
            <w:proofErr w:type="spellStart"/>
            <w:r w:rsidRPr="00483705">
              <w:rPr>
                <w:rFonts w:ascii="Times New Roman" w:hAnsi="Times New Roman" w:cs="Times New Roman"/>
              </w:rPr>
              <w:t>coercion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3705">
              <w:rPr>
                <w:rFonts w:ascii="Times New Roman" w:hAnsi="Times New Roman" w:cs="Times New Roman"/>
              </w:rPr>
              <w:t>explotation</w:t>
            </w:r>
            <w:proofErr w:type="spellEnd"/>
            <w:r w:rsidRPr="00483705">
              <w:rPr>
                <w:rFonts w:ascii="Times New Roman" w:hAnsi="Times New Roman" w:cs="Times New Roman"/>
              </w:rPr>
              <w:t>, abuse etc.</w:t>
            </w:r>
          </w:p>
        </w:tc>
        <w:tc>
          <w:tcPr>
            <w:tcW w:w="950" w:type="dxa"/>
            <w:noWrap/>
            <w:hideMark/>
          </w:tcPr>
          <w:p w14:paraId="173CA982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0D3F9547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5B4E8F58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6FDE18E7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9633C0" w:rsidRPr="00D0475E" w14:paraId="53065C75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415AFB7A" w14:textId="7B6FA792" w:rsidR="000D03F7" w:rsidRPr="00483705" w:rsidRDefault="00401F4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women 15 years or older</w:t>
            </w:r>
          </w:p>
        </w:tc>
        <w:tc>
          <w:tcPr>
            <w:tcW w:w="950" w:type="dxa"/>
            <w:noWrap/>
            <w:hideMark/>
          </w:tcPr>
          <w:p w14:paraId="5A6E3F8D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5288E1F5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685156C2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137A39C1" w14:textId="77777777" w:rsidR="000D03F7" w:rsidRPr="00483705" w:rsidRDefault="000D03F7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401F49" w:rsidRPr="00483705" w14:paraId="1C68351A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3615C8F3" w14:textId="15288FB8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women 18 years or older</w:t>
            </w:r>
          </w:p>
        </w:tc>
        <w:tc>
          <w:tcPr>
            <w:tcW w:w="950" w:type="dxa"/>
            <w:noWrap/>
            <w:hideMark/>
          </w:tcPr>
          <w:p w14:paraId="7CCAE0F3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950" w:type="dxa"/>
            <w:noWrap/>
            <w:hideMark/>
          </w:tcPr>
          <w:p w14:paraId="0E24BFD8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950" w:type="dxa"/>
            <w:noWrap/>
            <w:hideMark/>
          </w:tcPr>
          <w:p w14:paraId="32E074CC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950" w:type="dxa"/>
            <w:noWrap/>
            <w:hideMark/>
          </w:tcPr>
          <w:p w14:paraId="67ED79D8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231</w:t>
            </w:r>
          </w:p>
        </w:tc>
      </w:tr>
      <w:tr w:rsidR="00401F49" w:rsidRPr="00483705" w14:paraId="1548B507" w14:textId="77777777" w:rsidTr="00401F49">
        <w:trPr>
          <w:trHeight w:val="255"/>
        </w:trPr>
        <w:tc>
          <w:tcPr>
            <w:tcW w:w="5270" w:type="dxa"/>
            <w:noWrap/>
          </w:tcPr>
          <w:p w14:paraId="64C9F3EB" w14:textId="4A2F74C4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 xml:space="preserve">Sexual </w:t>
            </w:r>
            <w:proofErr w:type="spellStart"/>
            <w:r w:rsidRPr="00483705">
              <w:rPr>
                <w:rFonts w:ascii="Times New Roman" w:hAnsi="Times New Roman" w:cs="Times New Roman"/>
              </w:rPr>
              <w:t>coercion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3705">
              <w:rPr>
                <w:rFonts w:ascii="Times New Roman" w:hAnsi="Times New Roman" w:cs="Times New Roman"/>
              </w:rPr>
              <w:t>explotation</w:t>
            </w:r>
            <w:proofErr w:type="spellEnd"/>
            <w:r w:rsidRPr="00483705">
              <w:rPr>
                <w:rFonts w:ascii="Times New Roman" w:hAnsi="Times New Roman" w:cs="Times New Roman"/>
              </w:rPr>
              <w:t>, abuse etc.</w:t>
            </w:r>
          </w:p>
        </w:tc>
        <w:tc>
          <w:tcPr>
            <w:tcW w:w="950" w:type="dxa"/>
            <w:noWrap/>
            <w:hideMark/>
          </w:tcPr>
          <w:p w14:paraId="329F7788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2AB96B3C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26539392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6F511969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401F49" w:rsidRPr="00D0475E" w14:paraId="250D1234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215585F7" w14:textId="410B6A07" w:rsidR="00401F49" w:rsidRPr="00483705" w:rsidRDefault="002739A5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person 15 years or older</w:t>
            </w:r>
          </w:p>
        </w:tc>
        <w:tc>
          <w:tcPr>
            <w:tcW w:w="950" w:type="dxa"/>
            <w:noWrap/>
            <w:hideMark/>
          </w:tcPr>
          <w:p w14:paraId="690125F3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6C19D795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36705615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0EA32D49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401F49" w:rsidRPr="00483705" w14:paraId="2B496724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01800FB7" w14:textId="3FB4B74C" w:rsidR="00401F49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men 18 years or older</w:t>
            </w:r>
          </w:p>
        </w:tc>
        <w:tc>
          <w:tcPr>
            <w:tcW w:w="950" w:type="dxa"/>
            <w:noWrap/>
            <w:hideMark/>
          </w:tcPr>
          <w:p w14:paraId="28E78326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50" w:type="dxa"/>
            <w:noWrap/>
            <w:hideMark/>
          </w:tcPr>
          <w:p w14:paraId="549F0DF7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50" w:type="dxa"/>
            <w:noWrap/>
            <w:hideMark/>
          </w:tcPr>
          <w:p w14:paraId="74E794CE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50" w:type="dxa"/>
            <w:noWrap/>
            <w:hideMark/>
          </w:tcPr>
          <w:p w14:paraId="7344A3B6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22</w:t>
            </w:r>
          </w:p>
        </w:tc>
      </w:tr>
      <w:tr w:rsidR="00401F49" w:rsidRPr="00483705" w14:paraId="07D4FA72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3A06AAD1" w14:textId="7C2C9D7C" w:rsidR="00401F49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 xml:space="preserve">Sexual </w:t>
            </w:r>
            <w:proofErr w:type="spellStart"/>
            <w:r w:rsidRPr="00483705">
              <w:rPr>
                <w:rFonts w:ascii="Times New Roman" w:hAnsi="Times New Roman" w:cs="Times New Roman"/>
              </w:rPr>
              <w:t>coercion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3705">
              <w:rPr>
                <w:rFonts w:ascii="Times New Roman" w:hAnsi="Times New Roman" w:cs="Times New Roman"/>
              </w:rPr>
              <w:t>explotation</w:t>
            </w:r>
            <w:proofErr w:type="spellEnd"/>
            <w:r w:rsidRPr="00483705">
              <w:rPr>
                <w:rFonts w:ascii="Times New Roman" w:hAnsi="Times New Roman" w:cs="Times New Roman"/>
              </w:rPr>
              <w:t>, abuse etc.</w:t>
            </w:r>
          </w:p>
        </w:tc>
        <w:tc>
          <w:tcPr>
            <w:tcW w:w="950" w:type="dxa"/>
            <w:noWrap/>
            <w:hideMark/>
          </w:tcPr>
          <w:p w14:paraId="2CD3EC7E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59246C13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6552E79F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388CACFB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401F49" w:rsidRPr="00D0475E" w14:paraId="1837F320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1098920D" w14:textId="578893D8" w:rsidR="00401F49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person 15 years or older</w:t>
            </w:r>
          </w:p>
        </w:tc>
        <w:tc>
          <w:tcPr>
            <w:tcW w:w="950" w:type="dxa"/>
            <w:noWrap/>
            <w:hideMark/>
          </w:tcPr>
          <w:p w14:paraId="4827BDC3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37A7AECB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36E96A21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3399394C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401F49" w:rsidRPr="00483705" w14:paraId="6BC0E6F0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3576D649" w14:textId="1E1BF8A5" w:rsidR="00401F49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girls of 15-17 years old</w:t>
            </w:r>
          </w:p>
        </w:tc>
        <w:tc>
          <w:tcPr>
            <w:tcW w:w="950" w:type="dxa"/>
            <w:noWrap/>
            <w:hideMark/>
          </w:tcPr>
          <w:p w14:paraId="2B07892F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50" w:type="dxa"/>
            <w:noWrap/>
            <w:hideMark/>
          </w:tcPr>
          <w:p w14:paraId="5B26A1AB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50" w:type="dxa"/>
            <w:noWrap/>
            <w:hideMark/>
          </w:tcPr>
          <w:p w14:paraId="741515E7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50" w:type="dxa"/>
            <w:noWrap/>
            <w:hideMark/>
          </w:tcPr>
          <w:p w14:paraId="67F637A0" w14:textId="77777777" w:rsidR="00401F49" w:rsidRPr="00483705" w:rsidRDefault="00401F4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93</w:t>
            </w:r>
          </w:p>
        </w:tc>
      </w:tr>
      <w:tr w:rsidR="00DA2466" w:rsidRPr="00483705" w14:paraId="1B54CE89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62688204" w14:textId="3A41A39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</w:rPr>
              <w:t xml:space="preserve">Sexual </w:t>
            </w:r>
            <w:proofErr w:type="spellStart"/>
            <w:r w:rsidRPr="00483705">
              <w:rPr>
                <w:rFonts w:ascii="Times New Roman" w:hAnsi="Times New Roman" w:cs="Times New Roman"/>
              </w:rPr>
              <w:t>coercion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3705">
              <w:rPr>
                <w:rFonts w:ascii="Times New Roman" w:hAnsi="Times New Roman" w:cs="Times New Roman"/>
              </w:rPr>
              <w:t>explotation</w:t>
            </w:r>
            <w:proofErr w:type="spellEnd"/>
            <w:r w:rsidRPr="00483705">
              <w:rPr>
                <w:rFonts w:ascii="Times New Roman" w:hAnsi="Times New Roman" w:cs="Times New Roman"/>
              </w:rPr>
              <w:t>, abuse etc.</w:t>
            </w:r>
          </w:p>
        </w:tc>
        <w:tc>
          <w:tcPr>
            <w:tcW w:w="950" w:type="dxa"/>
            <w:noWrap/>
            <w:hideMark/>
          </w:tcPr>
          <w:p w14:paraId="5E50C4F8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5BA13F0D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53FCB136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20273624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DA2466" w:rsidRPr="00D0475E" w14:paraId="05226D8B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1F840DE0" w14:textId="57594BC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person 15 years or older</w:t>
            </w:r>
          </w:p>
        </w:tc>
        <w:tc>
          <w:tcPr>
            <w:tcW w:w="950" w:type="dxa"/>
            <w:noWrap/>
            <w:hideMark/>
          </w:tcPr>
          <w:p w14:paraId="28151561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4BE1FD42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37BDB0B5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0330E088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DA2466" w:rsidRPr="00483705" w14:paraId="09F503A0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14D12074" w14:textId="1DB8559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boys of 15-17 years old</w:t>
            </w:r>
          </w:p>
        </w:tc>
        <w:tc>
          <w:tcPr>
            <w:tcW w:w="950" w:type="dxa"/>
            <w:noWrap/>
            <w:hideMark/>
          </w:tcPr>
          <w:p w14:paraId="35D6BA07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50" w:type="dxa"/>
            <w:noWrap/>
            <w:hideMark/>
          </w:tcPr>
          <w:p w14:paraId="09AB7C78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0" w:type="dxa"/>
            <w:noWrap/>
            <w:hideMark/>
          </w:tcPr>
          <w:p w14:paraId="12D2C231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50" w:type="dxa"/>
            <w:noWrap/>
            <w:hideMark/>
          </w:tcPr>
          <w:p w14:paraId="3A7086ED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42</w:t>
            </w:r>
          </w:p>
        </w:tc>
      </w:tr>
      <w:tr w:rsidR="00DA2466" w:rsidRPr="00483705" w14:paraId="5424E19D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1798B638" w14:textId="5AA0E3E5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Sexual coercion, exploitation, abuse etc. against women</w:t>
            </w:r>
          </w:p>
        </w:tc>
        <w:tc>
          <w:tcPr>
            <w:tcW w:w="950" w:type="dxa"/>
            <w:noWrap/>
            <w:hideMark/>
          </w:tcPr>
          <w:p w14:paraId="58933272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950" w:type="dxa"/>
            <w:noWrap/>
            <w:hideMark/>
          </w:tcPr>
          <w:p w14:paraId="220330C8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950" w:type="dxa"/>
            <w:noWrap/>
            <w:hideMark/>
          </w:tcPr>
          <w:p w14:paraId="6F733BAD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950" w:type="dxa"/>
            <w:noWrap/>
            <w:hideMark/>
          </w:tcPr>
          <w:p w14:paraId="32C53F94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324</w:t>
            </w:r>
          </w:p>
        </w:tc>
      </w:tr>
      <w:tr w:rsidR="00DA2466" w:rsidRPr="00483705" w14:paraId="16D8CEDA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25F01D80" w14:textId="68A5ED4F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483705">
              <w:rPr>
                <w:rFonts w:ascii="Times New Roman" w:hAnsi="Times New Roman" w:cs="Times New Roman"/>
                <w:lang w:val="fr-FR"/>
              </w:rPr>
              <w:t>Sexual</w:t>
            </w:r>
            <w:proofErr w:type="spellEnd"/>
            <w:r w:rsidRPr="00483705">
              <w:rPr>
                <w:rFonts w:ascii="Times New Roman" w:hAnsi="Times New Roman" w:cs="Times New Roman"/>
                <w:lang w:val="fr-FR"/>
              </w:rPr>
              <w:t xml:space="preserve"> coercion, exploitation, abuse etc. </w:t>
            </w:r>
            <w:proofErr w:type="spellStart"/>
            <w:r w:rsidRPr="00483705">
              <w:rPr>
                <w:rFonts w:ascii="Times New Roman" w:hAnsi="Times New Roman" w:cs="Times New Roman"/>
                <w:lang w:val="fr-FR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  <w:lang w:val="fr-FR"/>
              </w:rPr>
              <w:t xml:space="preserve"> men</w:t>
            </w:r>
          </w:p>
        </w:tc>
        <w:tc>
          <w:tcPr>
            <w:tcW w:w="950" w:type="dxa"/>
            <w:noWrap/>
            <w:hideMark/>
          </w:tcPr>
          <w:p w14:paraId="07A88CB2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50" w:type="dxa"/>
            <w:noWrap/>
            <w:hideMark/>
          </w:tcPr>
          <w:p w14:paraId="682A504B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50" w:type="dxa"/>
            <w:noWrap/>
            <w:hideMark/>
          </w:tcPr>
          <w:p w14:paraId="3A573FF6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50" w:type="dxa"/>
            <w:noWrap/>
            <w:hideMark/>
          </w:tcPr>
          <w:p w14:paraId="403D9DBA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64</w:t>
            </w:r>
          </w:p>
        </w:tc>
      </w:tr>
      <w:tr w:rsidR="00DA2466" w:rsidRPr="00483705" w14:paraId="00F7CE04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1684325A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688C602A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6C52114F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236EECAD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717A6EC1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</w:tr>
      <w:tr w:rsidR="00DA2466" w:rsidRPr="00483705" w14:paraId="79A37751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3DA71225" w14:textId="58DDD61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 xml:space="preserve">Sexual </w:t>
            </w:r>
            <w:proofErr w:type="spellStart"/>
            <w:r w:rsidRPr="00483705">
              <w:rPr>
                <w:rFonts w:ascii="Times New Roman" w:hAnsi="Times New Roman" w:cs="Times New Roman"/>
              </w:rPr>
              <w:t>molestation</w:t>
            </w:r>
            <w:proofErr w:type="spellEnd"/>
          </w:p>
        </w:tc>
        <w:tc>
          <w:tcPr>
            <w:tcW w:w="950" w:type="dxa"/>
            <w:noWrap/>
            <w:hideMark/>
          </w:tcPr>
          <w:p w14:paraId="4D6FF31A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5ACE13B2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2ED6790B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74EE6B9E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DA2466" w:rsidRPr="00483705" w14:paraId="770CD1B1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0F25666D" w14:textId="0341D21B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children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under 15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28D70AC9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5CC59AC8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23CFDBBA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782D25B7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DA2466" w:rsidRPr="00483705" w14:paraId="422CEB5D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41D56903" w14:textId="65220BAF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girls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under 15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332A7FB7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50" w:type="dxa"/>
            <w:noWrap/>
            <w:hideMark/>
          </w:tcPr>
          <w:p w14:paraId="00727157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2072</w:t>
            </w:r>
          </w:p>
        </w:tc>
        <w:tc>
          <w:tcPr>
            <w:tcW w:w="950" w:type="dxa"/>
            <w:noWrap/>
            <w:hideMark/>
          </w:tcPr>
          <w:p w14:paraId="4172D2A0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950" w:type="dxa"/>
            <w:noWrap/>
            <w:hideMark/>
          </w:tcPr>
          <w:p w14:paraId="6D070A8E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2277</w:t>
            </w:r>
          </w:p>
        </w:tc>
      </w:tr>
      <w:tr w:rsidR="00DA2466" w:rsidRPr="00483705" w14:paraId="26CFC038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504E1957" w14:textId="28E56203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 xml:space="preserve">Sexual </w:t>
            </w:r>
            <w:proofErr w:type="spellStart"/>
            <w:r w:rsidRPr="00483705">
              <w:rPr>
                <w:rFonts w:ascii="Times New Roman" w:hAnsi="Times New Roman" w:cs="Times New Roman"/>
              </w:rPr>
              <w:t>molestation</w:t>
            </w:r>
            <w:proofErr w:type="spellEnd"/>
          </w:p>
        </w:tc>
        <w:tc>
          <w:tcPr>
            <w:tcW w:w="950" w:type="dxa"/>
            <w:noWrap/>
            <w:hideMark/>
          </w:tcPr>
          <w:p w14:paraId="5F2EEE2E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267430CE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52811D5C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3E503A0C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DA2466" w:rsidRPr="00483705" w14:paraId="03F68580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0B0DE05D" w14:textId="5AB27C95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children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under 15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2E651638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7712324A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102039D2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3F56E75C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DA2466" w:rsidRPr="00483705" w14:paraId="6ED64A75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236C2125" w14:textId="726F992C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</w:t>
            </w:r>
            <w:r w:rsidR="00C81D89" w:rsidRPr="00483705">
              <w:rPr>
                <w:rFonts w:ascii="Times New Roman" w:hAnsi="Times New Roman" w:cs="Times New Roman"/>
              </w:rPr>
              <w:t>nst</w:t>
            </w:r>
            <w:proofErr w:type="spellEnd"/>
            <w:r w:rsidR="00C81D89" w:rsidRPr="00483705">
              <w:rPr>
                <w:rFonts w:ascii="Times New Roman" w:hAnsi="Times New Roman" w:cs="Times New Roman"/>
              </w:rPr>
              <w:t xml:space="preserve"> boys under 15 </w:t>
            </w:r>
            <w:proofErr w:type="spellStart"/>
            <w:r w:rsidR="00C81D89"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06405147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950" w:type="dxa"/>
            <w:noWrap/>
            <w:hideMark/>
          </w:tcPr>
          <w:p w14:paraId="6C7AB32F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950" w:type="dxa"/>
            <w:noWrap/>
            <w:hideMark/>
          </w:tcPr>
          <w:p w14:paraId="3A38FA3A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950" w:type="dxa"/>
            <w:noWrap/>
            <w:hideMark/>
          </w:tcPr>
          <w:p w14:paraId="36E44921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460</w:t>
            </w:r>
          </w:p>
        </w:tc>
      </w:tr>
      <w:tr w:rsidR="00DA2466" w:rsidRPr="00483705" w14:paraId="374E3757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2DF351AE" w14:textId="3A120D54" w:rsidR="00DA2466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 xml:space="preserve">Sexual </w:t>
            </w:r>
            <w:proofErr w:type="spellStart"/>
            <w:r w:rsidRPr="00483705">
              <w:rPr>
                <w:rFonts w:ascii="Times New Roman" w:hAnsi="Times New Roman" w:cs="Times New Roman"/>
              </w:rPr>
              <w:t>molestation</w:t>
            </w:r>
            <w:proofErr w:type="spellEnd"/>
          </w:p>
        </w:tc>
        <w:tc>
          <w:tcPr>
            <w:tcW w:w="950" w:type="dxa"/>
            <w:noWrap/>
            <w:hideMark/>
          </w:tcPr>
          <w:p w14:paraId="6A915EB1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65EAAE60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77307F4D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1A90926E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DA2466" w:rsidRPr="00483705" w14:paraId="420CA002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4EADD2FB" w14:textId="52FB3B41" w:rsidR="00DA2466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children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of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83705">
              <w:rPr>
                <w:rFonts w:ascii="Times New Roman" w:hAnsi="Times New Roman" w:cs="Times New Roman"/>
              </w:rPr>
              <w:t>15-17</w:t>
            </w:r>
            <w:proofErr w:type="gram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7D83C0DF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428B151C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6CB5B4CD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11E61051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DA2466" w:rsidRPr="00483705" w14:paraId="66CBB0AF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7963497C" w14:textId="52F091B5" w:rsidR="00DA2466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lastRenderedPageBreak/>
              <w:t>Against girls of 15-17 years old</w:t>
            </w:r>
          </w:p>
        </w:tc>
        <w:tc>
          <w:tcPr>
            <w:tcW w:w="950" w:type="dxa"/>
            <w:noWrap/>
            <w:hideMark/>
          </w:tcPr>
          <w:p w14:paraId="7107154D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718</w:t>
            </w:r>
          </w:p>
        </w:tc>
        <w:tc>
          <w:tcPr>
            <w:tcW w:w="950" w:type="dxa"/>
            <w:noWrap/>
            <w:hideMark/>
          </w:tcPr>
          <w:p w14:paraId="37C92388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745</w:t>
            </w:r>
          </w:p>
        </w:tc>
        <w:tc>
          <w:tcPr>
            <w:tcW w:w="950" w:type="dxa"/>
            <w:noWrap/>
            <w:hideMark/>
          </w:tcPr>
          <w:p w14:paraId="3A64FC49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1363</w:t>
            </w:r>
          </w:p>
        </w:tc>
        <w:tc>
          <w:tcPr>
            <w:tcW w:w="950" w:type="dxa"/>
            <w:noWrap/>
            <w:hideMark/>
          </w:tcPr>
          <w:p w14:paraId="4F2F5B3A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1429</w:t>
            </w:r>
          </w:p>
        </w:tc>
      </w:tr>
      <w:tr w:rsidR="00DA2466" w:rsidRPr="00483705" w14:paraId="6D738EF4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2F462A01" w14:textId="1B8466DB" w:rsidR="00DA2466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 xml:space="preserve">Sexual </w:t>
            </w:r>
            <w:proofErr w:type="spellStart"/>
            <w:r w:rsidRPr="00483705">
              <w:rPr>
                <w:rFonts w:ascii="Times New Roman" w:hAnsi="Times New Roman" w:cs="Times New Roman"/>
              </w:rPr>
              <w:t>molestation</w:t>
            </w:r>
            <w:proofErr w:type="spellEnd"/>
          </w:p>
        </w:tc>
        <w:tc>
          <w:tcPr>
            <w:tcW w:w="950" w:type="dxa"/>
            <w:noWrap/>
            <w:hideMark/>
          </w:tcPr>
          <w:p w14:paraId="31C62894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1A0F82CB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60197518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4BAE0145" w14:textId="77777777" w:rsidR="00DA2466" w:rsidRPr="00483705" w:rsidRDefault="00DA2466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C81D89" w:rsidRPr="00483705" w14:paraId="1412E611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05400D25" w14:textId="0696D801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children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of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83705">
              <w:rPr>
                <w:rFonts w:ascii="Times New Roman" w:hAnsi="Times New Roman" w:cs="Times New Roman"/>
              </w:rPr>
              <w:t>15-17</w:t>
            </w:r>
            <w:proofErr w:type="gram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05450A81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44B0A3F8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478F4845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5ED45D79" w14:textId="496A1AE6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C81D89" w:rsidRPr="00483705" w14:paraId="278744C0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3410DE5D" w14:textId="4FC6D73A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boys of 15-17 years old</w:t>
            </w:r>
          </w:p>
        </w:tc>
        <w:tc>
          <w:tcPr>
            <w:tcW w:w="950" w:type="dxa"/>
            <w:noWrap/>
            <w:hideMark/>
          </w:tcPr>
          <w:p w14:paraId="062F5481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50" w:type="dxa"/>
            <w:noWrap/>
            <w:hideMark/>
          </w:tcPr>
          <w:p w14:paraId="60C98D9C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50" w:type="dxa"/>
            <w:noWrap/>
            <w:hideMark/>
          </w:tcPr>
          <w:p w14:paraId="2F4A9515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950" w:type="dxa"/>
            <w:noWrap/>
            <w:hideMark/>
          </w:tcPr>
          <w:p w14:paraId="5B460053" w14:textId="6B475480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131</w:t>
            </w:r>
          </w:p>
        </w:tc>
      </w:tr>
      <w:tr w:rsidR="00C81D89" w:rsidRPr="00483705" w14:paraId="2571173D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0B653000" w14:textId="00F1E750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 xml:space="preserve">Sexual </w:t>
            </w:r>
            <w:proofErr w:type="spellStart"/>
            <w:r w:rsidRPr="00483705">
              <w:rPr>
                <w:rFonts w:ascii="Times New Roman" w:hAnsi="Times New Roman" w:cs="Times New Roman"/>
              </w:rPr>
              <w:t>molestation</w:t>
            </w:r>
            <w:proofErr w:type="spellEnd"/>
          </w:p>
        </w:tc>
        <w:tc>
          <w:tcPr>
            <w:tcW w:w="950" w:type="dxa"/>
            <w:noWrap/>
            <w:hideMark/>
          </w:tcPr>
          <w:p w14:paraId="43EF36F5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4B1C2F5E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1352053D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4C9FB1B4" w14:textId="74A4A37D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C81D89" w:rsidRPr="00D0475E" w14:paraId="52485BAD" w14:textId="77777777" w:rsidTr="00C81D89">
        <w:trPr>
          <w:trHeight w:val="234"/>
        </w:trPr>
        <w:tc>
          <w:tcPr>
            <w:tcW w:w="5270" w:type="dxa"/>
            <w:noWrap/>
            <w:hideMark/>
          </w:tcPr>
          <w:p w14:paraId="7E95589F" w14:textId="1623EC11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person 18 years or older</w:t>
            </w:r>
          </w:p>
        </w:tc>
        <w:tc>
          <w:tcPr>
            <w:tcW w:w="950" w:type="dxa"/>
            <w:noWrap/>
            <w:hideMark/>
          </w:tcPr>
          <w:p w14:paraId="4275C752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3B6C5C7F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47254775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7C332CBD" w14:textId="5AB15588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C81D89" w:rsidRPr="00483705" w14:paraId="51702C0D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3CF1CFFE" w14:textId="78E19EE8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 xml:space="preserve">Against women 18 </w:t>
            </w:r>
            <w:proofErr w:type="spellStart"/>
            <w:r w:rsidRPr="00483705">
              <w:rPr>
                <w:rFonts w:ascii="Times New Roman" w:hAnsi="Times New Roman" w:cs="Times New Roman"/>
                <w:lang w:val="en-US"/>
              </w:rPr>
              <w:t>yeras</w:t>
            </w:r>
            <w:proofErr w:type="spellEnd"/>
            <w:r w:rsidRPr="00483705">
              <w:rPr>
                <w:rFonts w:ascii="Times New Roman" w:hAnsi="Times New Roman" w:cs="Times New Roman"/>
                <w:lang w:val="en-US"/>
              </w:rPr>
              <w:t xml:space="preserve"> or older</w:t>
            </w:r>
          </w:p>
        </w:tc>
        <w:tc>
          <w:tcPr>
            <w:tcW w:w="950" w:type="dxa"/>
            <w:noWrap/>
            <w:hideMark/>
          </w:tcPr>
          <w:p w14:paraId="23C51C71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4189</w:t>
            </w:r>
          </w:p>
        </w:tc>
        <w:tc>
          <w:tcPr>
            <w:tcW w:w="950" w:type="dxa"/>
            <w:noWrap/>
            <w:hideMark/>
          </w:tcPr>
          <w:p w14:paraId="5BE0D45F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4173</w:t>
            </w:r>
          </w:p>
        </w:tc>
        <w:tc>
          <w:tcPr>
            <w:tcW w:w="950" w:type="dxa"/>
            <w:noWrap/>
            <w:hideMark/>
          </w:tcPr>
          <w:p w14:paraId="5B4018A0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4907</w:t>
            </w:r>
          </w:p>
        </w:tc>
        <w:tc>
          <w:tcPr>
            <w:tcW w:w="950" w:type="dxa"/>
            <w:noWrap/>
            <w:hideMark/>
          </w:tcPr>
          <w:p w14:paraId="44FDA357" w14:textId="4C2B60CB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5381</w:t>
            </w:r>
          </w:p>
        </w:tc>
      </w:tr>
      <w:tr w:rsidR="00C81D89" w:rsidRPr="00483705" w14:paraId="4688A1AD" w14:textId="77777777" w:rsidTr="00C81D89">
        <w:trPr>
          <w:trHeight w:val="255"/>
        </w:trPr>
        <w:tc>
          <w:tcPr>
            <w:tcW w:w="5270" w:type="dxa"/>
            <w:noWrap/>
          </w:tcPr>
          <w:p w14:paraId="5756DAB1" w14:textId="6FC9E3E0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 xml:space="preserve">Sexual </w:t>
            </w:r>
            <w:proofErr w:type="spellStart"/>
            <w:r w:rsidRPr="00483705">
              <w:rPr>
                <w:rFonts w:ascii="Times New Roman" w:hAnsi="Times New Roman" w:cs="Times New Roman"/>
              </w:rPr>
              <w:t>molestation</w:t>
            </w:r>
            <w:proofErr w:type="spellEnd"/>
          </w:p>
        </w:tc>
        <w:tc>
          <w:tcPr>
            <w:tcW w:w="950" w:type="dxa"/>
            <w:noWrap/>
            <w:hideMark/>
          </w:tcPr>
          <w:p w14:paraId="3A10AEB0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2D0A6F7A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0463777C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76EB938E" w14:textId="6D531DFA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 </w:t>
            </w:r>
          </w:p>
        </w:tc>
      </w:tr>
      <w:tr w:rsidR="00C81D89" w:rsidRPr="00D0475E" w14:paraId="7F63DB5F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02AF43B1" w14:textId="5D232EC1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person 18 years or older</w:t>
            </w:r>
          </w:p>
        </w:tc>
        <w:tc>
          <w:tcPr>
            <w:tcW w:w="950" w:type="dxa"/>
            <w:noWrap/>
            <w:hideMark/>
          </w:tcPr>
          <w:p w14:paraId="18C4889D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46B9A210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5A8B250A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2718D9AF" w14:textId="2BB9826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C81D89" w:rsidRPr="00483705" w14:paraId="58623FB8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34E3D2AF" w14:textId="1E9C895A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Against men 18 years or older</w:t>
            </w:r>
          </w:p>
        </w:tc>
        <w:tc>
          <w:tcPr>
            <w:tcW w:w="950" w:type="dxa"/>
            <w:noWrap/>
            <w:hideMark/>
          </w:tcPr>
          <w:p w14:paraId="23165121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950" w:type="dxa"/>
            <w:noWrap/>
            <w:hideMark/>
          </w:tcPr>
          <w:p w14:paraId="2A331264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950" w:type="dxa"/>
            <w:noWrap/>
            <w:hideMark/>
          </w:tcPr>
          <w:p w14:paraId="04555109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950" w:type="dxa"/>
            <w:noWrap/>
            <w:hideMark/>
          </w:tcPr>
          <w:p w14:paraId="58127D6A" w14:textId="0C711B83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426</w:t>
            </w:r>
          </w:p>
        </w:tc>
      </w:tr>
      <w:tr w:rsidR="00C81D89" w:rsidRPr="00483705" w14:paraId="1B86344F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4C336B7B" w14:textId="30134E3F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 xml:space="preserve">Sexual </w:t>
            </w:r>
            <w:proofErr w:type="spellStart"/>
            <w:r w:rsidRPr="00483705">
              <w:rPr>
                <w:rFonts w:ascii="Times New Roman" w:hAnsi="Times New Roman" w:cs="Times New Roman"/>
              </w:rPr>
              <w:t>molestation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women</w:t>
            </w:r>
            <w:proofErr w:type="spellEnd"/>
          </w:p>
        </w:tc>
        <w:tc>
          <w:tcPr>
            <w:tcW w:w="950" w:type="dxa"/>
            <w:noWrap/>
            <w:hideMark/>
          </w:tcPr>
          <w:p w14:paraId="6BAF2E44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7907</w:t>
            </w:r>
          </w:p>
        </w:tc>
        <w:tc>
          <w:tcPr>
            <w:tcW w:w="950" w:type="dxa"/>
            <w:noWrap/>
            <w:hideMark/>
          </w:tcPr>
          <w:p w14:paraId="3A8EC5B6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6990</w:t>
            </w:r>
          </w:p>
        </w:tc>
        <w:tc>
          <w:tcPr>
            <w:tcW w:w="950" w:type="dxa"/>
            <w:noWrap/>
            <w:hideMark/>
          </w:tcPr>
          <w:p w14:paraId="1243BD3F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950" w:type="dxa"/>
            <w:noWrap/>
            <w:hideMark/>
          </w:tcPr>
          <w:p w14:paraId="4BBFE377" w14:textId="080D2095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9087</w:t>
            </w:r>
          </w:p>
        </w:tc>
      </w:tr>
      <w:tr w:rsidR="00C81D89" w:rsidRPr="00483705" w14:paraId="539BFD59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069179A5" w14:textId="5F2BE669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 xml:space="preserve">Sexual </w:t>
            </w:r>
            <w:proofErr w:type="spellStart"/>
            <w:r w:rsidRPr="00483705">
              <w:rPr>
                <w:rFonts w:ascii="Times New Roman" w:hAnsi="Times New Roman" w:cs="Times New Roman"/>
              </w:rPr>
              <w:t>molestation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men</w:t>
            </w:r>
          </w:p>
        </w:tc>
        <w:tc>
          <w:tcPr>
            <w:tcW w:w="950" w:type="dxa"/>
            <w:noWrap/>
            <w:hideMark/>
          </w:tcPr>
          <w:p w14:paraId="15F4523C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950" w:type="dxa"/>
            <w:noWrap/>
            <w:hideMark/>
          </w:tcPr>
          <w:p w14:paraId="5903907A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950" w:type="dxa"/>
            <w:noWrap/>
            <w:hideMark/>
          </w:tcPr>
          <w:p w14:paraId="78CA7980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950" w:type="dxa"/>
            <w:noWrap/>
            <w:hideMark/>
          </w:tcPr>
          <w:p w14:paraId="0AA413E5" w14:textId="3FDA0F80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1017</w:t>
            </w:r>
          </w:p>
        </w:tc>
      </w:tr>
      <w:tr w:rsidR="00C81D89" w:rsidRPr="00483705" w14:paraId="30802066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22533246" w14:textId="1A656B82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6CBC7354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14A15DCC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0D980D64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1D46643C" w14:textId="786373FB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</w:tr>
      <w:tr w:rsidR="00C81D89" w:rsidRPr="00D0475E" w14:paraId="7D5223FE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3E67B149" w14:textId="03A4FEA9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Sexual exploitation of children under 18 years</w:t>
            </w:r>
          </w:p>
        </w:tc>
        <w:tc>
          <w:tcPr>
            <w:tcW w:w="950" w:type="dxa"/>
            <w:noWrap/>
            <w:hideMark/>
          </w:tcPr>
          <w:p w14:paraId="2B091B42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17676F5F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7628526B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03EEDAF2" w14:textId="7D7F40C3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C81D89" w:rsidRPr="00483705" w14:paraId="4AD9F6A1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533BBC50" w14:textId="72CD3993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girls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under 15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0" w:type="dxa"/>
            <w:noWrap/>
            <w:hideMark/>
          </w:tcPr>
          <w:p w14:paraId="35B4186A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950" w:type="dxa"/>
            <w:noWrap/>
            <w:hideMark/>
          </w:tcPr>
          <w:p w14:paraId="59195BB2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950" w:type="dxa"/>
            <w:noWrap/>
            <w:hideMark/>
          </w:tcPr>
          <w:p w14:paraId="3CDF968D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950" w:type="dxa"/>
            <w:noWrap/>
            <w:hideMark/>
          </w:tcPr>
          <w:p w14:paraId="689F85B9" w14:textId="74C95E06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207</w:t>
            </w:r>
          </w:p>
        </w:tc>
      </w:tr>
      <w:tr w:rsidR="00C81D89" w:rsidRPr="00D0475E" w14:paraId="4ABA33DF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26D751F6" w14:textId="2BD71EA8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Sexual exploitation of children under 18 years</w:t>
            </w:r>
          </w:p>
        </w:tc>
        <w:tc>
          <w:tcPr>
            <w:tcW w:w="950" w:type="dxa"/>
            <w:noWrap/>
            <w:hideMark/>
          </w:tcPr>
          <w:p w14:paraId="2D700B2E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3E69C21F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7A48F401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5BC5B4E9" w14:textId="7019999D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C81D89" w:rsidRPr="00483705" w14:paraId="25A3D3D6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6464DB0F" w14:textId="23DBEB3D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boys under 15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0C34C19E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50" w:type="dxa"/>
            <w:noWrap/>
            <w:hideMark/>
          </w:tcPr>
          <w:p w14:paraId="5EF484D7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50" w:type="dxa"/>
            <w:noWrap/>
            <w:hideMark/>
          </w:tcPr>
          <w:p w14:paraId="65992004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50" w:type="dxa"/>
            <w:noWrap/>
            <w:hideMark/>
          </w:tcPr>
          <w:p w14:paraId="3E6E3995" w14:textId="2F9F6840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52</w:t>
            </w:r>
          </w:p>
        </w:tc>
      </w:tr>
      <w:tr w:rsidR="00C81D89" w:rsidRPr="00D0475E" w14:paraId="6DB61343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19026FE4" w14:textId="14234B78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Sexual exploitation of children under 18 years</w:t>
            </w:r>
          </w:p>
        </w:tc>
        <w:tc>
          <w:tcPr>
            <w:tcW w:w="950" w:type="dxa"/>
            <w:noWrap/>
            <w:hideMark/>
          </w:tcPr>
          <w:p w14:paraId="0D8B4BAF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33E3217C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2B8872A2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2CA26980" w14:textId="1D259693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C81D89" w:rsidRPr="00483705" w14:paraId="09FFEEEF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7D0DE148" w14:textId="6565B43D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girls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of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83705">
              <w:rPr>
                <w:rFonts w:ascii="Times New Roman" w:hAnsi="Times New Roman" w:cs="Times New Roman"/>
              </w:rPr>
              <w:t>15-17</w:t>
            </w:r>
            <w:proofErr w:type="gram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18886F62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50" w:type="dxa"/>
            <w:noWrap/>
            <w:hideMark/>
          </w:tcPr>
          <w:p w14:paraId="4525CF8E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50" w:type="dxa"/>
            <w:noWrap/>
            <w:hideMark/>
          </w:tcPr>
          <w:p w14:paraId="569842F7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0" w:type="dxa"/>
            <w:noWrap/>
            <w:hideMark/>
          </w:tcPr>
          <w:p w14:paraId="2A4DE967" w14:textId="247A91DD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19</w:t>
            </w:r>
          </w:p>
        </w:tc>
      </w:tr>
      <w:tr w:rsidR="00C81D89" w:rsidRPr="00D0475E" w14:paraId="4B6BAE15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3A7E0A7C" w14:textId="3798A7D9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Sexual exploitation of children under 18 years</w:t>
            </w:r>
          </w:p>
        </w:tc>
        <w:tc>
          <w:tcPr>
            <w:tcW w:w="950" w:type="dxa"/>
            <w:noWrap/>
            <w:hideMark/>
          </w:tcPr>
          <w:p w14:paraId="106511B7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106544B8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1809F2E8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50B85A43" w14:textId="78C35325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C81D89" w:rsidRPr="00483705" w14:paraId="001B8417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7D022B20" w14:textId="73F936F4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boys </w:t>
            </w:r>
            <w:proofErr w:type="spellStart"/>
            <w:r w:rsidRPr="00483705">
              <w:rPr>
                <w:rFonts w:ascii="Times New Roman" w:hAnsi="Times New Roman" w:cs="Times New Roman"/>
              </w:rPr>
              <w:t>of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83705">
              <w:rPr>
                <w:rFonts w:ascii="Times New Roman" w:hAnsi="Times New Roman" w:cs="Times New Roman"/>
              </w:rPr>
              <w:t>15-17</w:t>
            </w:r>
            <w:proofErr w:type="gram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573D601D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0" w:type="dxa"/>
            <w:noWrap/>
            <w:hideMark/>
          </w:tcPr>
          <w:p w14:paraId="689D0B2E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0" w:type="dxa"/>
            <w:noWrap/>
            <w:hideMark/>
          </w:tcPr>
          <w:p w14:paraId="6BC2CAF6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0" w:type="dxa"/>
            <w:noWrap/>
            <w:hideMark/>
          </w:tcPr>
          <w:p w14:paraId="2AF124BF" w14:textId="364DEC12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</w:t>
            </w:r>
          </w:p>
        </w:tc>
      </w:tr>
      <w:tr w:rsidR="00C81D89" w:rsidRPr="00483705" w14:paraId="79BD86FE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3AA70B85" w14:textId="056F6B29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 xml:space="preserve">Sexual </w:t>
            </w:r>
            <w:r w:rsidRPr="00483705">
              <w:rPr>
                <w:rFonts w:ascii="Times New Roman" w:hAnsi="Times New Roman" w:cs="Times New Roman"/>
                <w:lang w:val="en-GB"/>
              </w:rPr>
              <w:t>exploitation</w:t>
            </w:r>
            <w:r w:rsidRPr="00483705">
              <w:rPr>
                <w:rFonts w:ascii="Times New Roman" w:hAnsi="Times New Roman" w:cs="Times New Roman"/>
                <w:lang w:val="en-US"/>
              </w:rPr>
              <w:t xml:space="preserve"> against children under 18 years against girls</w:t>
            </w:r>
          </w:p>
        </w:tc>
        <w:tc>
          <w:tcPr>
            <w:tcW w:w="950" w:type="dxa"/>
            <w:noWrap/>
            <w:hideMark/>
          </w:tcPr>
          <w:p w14:paraId="3571CAC1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50" w:type="dxa"/>
            <w:noWrap/>
            <w:hideMark/>
          </w:tcPr>
          <w:p w14:paraId="697C2361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950" w:type="dxa"/>
            <w:noWrap/>
            <w:hideMark/>
          </w:tcPr>
          <w:p w14:paraId="5A663533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950" w:type="dxa"/>
            <w:noWrap/>
            <w:hideMark/>
          </w:tcPr>
          <w:p w14:paraId="1E13D420" w14:textId="7B19BE13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226</w:t>
            </w:r>
          </w:p>
        </w:tc>
      </w:tr>
      <w:tr w:rsidR="00C81D89" w:rsidRPr="00483705" w14:paraId="6F20FCC1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76F0C764" w14:textId="54062F51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 xml:space="preserve">Sexual </w:t>
            </w:r>
            <w:r w:rsidRPr="00483705">
              <w:rPr>
                <w:rFonts w:ascii="Times New Roman" w:hAnsi="Times New Roman" w:cs="Times New Roman"/>
                <w:lang w:val="en-GB"/>
              </w:rPr>
              <w:t>exploitation</w:t>
            </w:r>
            <w:r w:rsidRPr="00483705">
              <w:rPr>
                <w:rFonts w:ascii="Times New Roman" w:hAnsi="Times New Roman" w:cs="Times New Roman"/>
                <w:lang w:val="en-US"/>
              </w:rPr>
              <w:t xml:space="preserve"> against children under 18 years against boys</w:t>
            </w:r>
          </w:p>
        </w:tc>
        <w:tc>
          <w:tcPr>
            <w:tcW w:w="950" w:type="dxa"/>
            <w:noWrap/>
            <w:hideMark/>
          </w:tcPr>
          <w:p w14:paraId="0E1E30C1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50" w:type="dxa"/>
            <w:noWrap/>
            <w:hideMark/>
          </w:tcPr>
          <w:p w14:paraId="37412578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50" w:type="dxa"/>
            <w:noWrap/>
            <w:hideMark/>
          </w:tcPr>
          <w:p w14:paraId="59473FC3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50" w:type="dxa"/>
            <w:noWrap/>
            <w:hideMark/>
          </w:tcPr>
          <w:p w14:paraId="1D660D82" w14:textId="3C73B49A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57</w:t>
            </w:r>
          </w:p>
        </w:tc>
      </w:tr>
      <w:tr w:rsidR="00C81D89" w:rsidRPr="00483705" w14:paraId="3337AB99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5F8D71B8" w14:textId="500A7693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5050988D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3EF94AF7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7CBDB53A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14DE6790" w14:textId="53D93D1D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</w:tr>
      <w:tr w:rsidR="00C81D89" w:rsidRPr="00D0475E" w14:paraId="23FDDF59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79BECD77" w14:textId="34D10DE0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Sexual abuse against children under 18 years</w:t>
            </w:r>
          </w:p>
        </w:tc>
        <w:tc>
          <w:tcPr>
            <w:tcW w:w="950" w:type="dxa"/>
            <w:noWrap/>
            <w:hideMark/>
          </w:tcPr>
          <w:p w14:paraId="27DD59F9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71D17627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0BAEA810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467224E2" w14:textId="0D51C614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C81D89" w:rsidRPr="00483705" w14:paraId="6B832AC8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5D6E2CBA" w14:textId="4FE4C07E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girls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under 15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66B6BBC7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950" w:type="dxa"/>
            <w:noWrap/>
            <w:hideMark/>
          </w:tcPr>
          <w:p w14:paraId="0B4EA3D4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603</w:t>
            </w:r>
          </w:p>
        </w:tc>
        <w:tc>
          <w:tcPr>
            <w:tcW w:w="950" w:type="dxa"/>
            <w:noWrap/>
            <w:hideMark/>
          </w:tcPr>
          <w:p w14:paraId="62EFAA05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950" w:type="dxa"/>
            <w:noWrap/>
            <w:hideMark/>
          </w:tcPr>
          <w:p w14:paraId="1F5A6FE3" w14:textId="6434B930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504</w:t>
            </w:r>
          </w:p>
        </w:tc>
      </w:tr>
      <w:tr w:rsidR="00C81D89" w:rsidRPr="00D0475E" w14:paraId="185896BA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220D3A43" w14:textId="2D283A34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Sexual abuse against children under 18 years</w:t>
            </w:r>
          </w:p>
        </w:tc>
        <w:tc>
          <w:tcPr>
            <w:tcW w:w="950" w:type="dxa"/>
            <w:noWrap/>
            <w:hideMark/>
          </w:tcPr>
          <w:p w14:paraId="7080DCB3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1A9FC05B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7DA32A50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779B354C" w14:textId="3EFC1A5D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C81D89" w:rsidRPr="00483705" w14:paraId="45E3B051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199B29A0" w14:textId="6B1DEBBD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boys under 15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7098A09C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50" w:type="dxa"/>
            <w:noWrap/>
            <w:hideMark/>
          </w:tcPr>
          <w:p w14:paraId="2A56776F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950" w:type="dxa"/>
            <w:noWrap/>
            <w:hideMark/>
          </w:tcPr>
          <w:p w14:paraId="5230B36B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50" w:type="dxa"/>
            <w:noWrap/>
            <w:hideMark/>
          </w:tcPr>
          <w:p w14:paraId="315FDE66" w14:textId="01375B79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198</w:t>
            </w:r>
          </w:p>
        </w:tc>
      </w:tr>
      <w:tr w:rsidR="00C81D89" w:rsidRPr="00D0475E" w14:paraId="3AAE83F3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4AEFF548" w14:textId="487A422E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Sexual abuse against children under 18 years</w:t>
            </w:r>
          </w:p>
        </w:tc>
        <w:tc>
          <w:tcPr>
            <w:tcW w:w="950" w:type="dxa"/>
            <w:noWrap/>
            <w:hideMark/>
          </w:tcPr>
          <w:p w14:paraId="72A1AD89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3F8B4D91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5E2B839F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466563B2" w14:textId="60426762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C81D89" w:rsidRPr="00483705" w14:paraId="62607B0E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5408C46A" w14:textId="638A9458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girls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of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83705">
              <w:rPr>
                <w:rFonts w:ascii="Times New Roman" w:hAnsi="Times New Roman" w:cs="Times New Roman"/>
              </w:rPr>
              <w:t>15-17</w:t>
            </w:r>
            <w:proofErr w:type="gram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6F63E6C1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50" w:type="dxa"/>
            <w:noWrap/>
            <w:hideMark/>
          </w:tcPr>
          <w:p w14:paraId="6698688E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50" w:type="dxa"/>
            <w:noWrap/>
            <w:hideMark/>
          </w:tcPr>
          <w:p w14:paraId="7FF005E5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50" w:type="dxa"/>
            <w:noWrap/>
            <w:hideMark/>
          </w:tcPr>
          <w:p w14:paraId="361F1B20" w14:textId="77BA1B6E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21</w:t>
            </w:r>
          </w:p>
        </w:tc>
      </w:tr>
      <w:tr w:rsidR="00C81D89" w:rsidRPr="00D0475E" w14:paraId="4AD4259C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2A5DBF86" w14:textId="3681B36C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Sexual abuse against children under 18 years</w:t>
            </w:r>
          </w:p>
        </w:tc>
        <w:tc>
          <w:tcPr>
            <w:tcW w:w="950" w:type="dxa"/>
            <w:noWrap/>
            <w:hideMark/>
          </w:tcPr>
          <w:p w14:paraId="69893FAF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515D0BC4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79994D52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09382AF1" w14:textId="121CAE13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C81D89" w:rsidRPr="00483705" w14:paraId="7CBBBA3C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47B3A524" w14:textId="2705FD82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Against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boys </w:t>
            </w:r>
            <w:proofErr w:type="spellStart"/>
            <w:r w:rsidRPr="00483705">
              <w:rPr>
                <w:rFonts w:ascii="Times New Roman" w:hAnsi="Times New Roman" w:cs="Times New Roman"/>
              </w:rPr>
              <w:t>of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83705">
              <w:rPr>
                <w:rFonts w:ascii="Times New Roman" w:hAnsi="Times New Roman" w:cs="Times New Roman"/>
              </w:rPr>
              <w:t>15-17</w:t>
            </w:r>
            <w:proofErr w:type="gram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years</w:t>
            </w:r>
            <w:proofErr w:type="spellEnd"/>
          </w:p>
        </w:tc>
        <w:tc>
          <w:tcPr>
            <w:tcW w:w="950" w:type="dxa"/>
            <w:noWrap/>
            <w:hideMark/>
          </w:tcPr>
          <w:p w14:paraId="51D33D41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0" w:type="dxa"/>
            <w:noWrap/>
            <w:hideMark/>
          </w:tcPr>
          <w:p w14:paraId="2FE1C506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0" w:type="dxa"/>
            <w:noWrap/>
            <w:hideMark/>
          </w:tcPr>
          <w:p w14:paraId="03504BED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50" w:type="dxa"/>
            <w:noWrap/>
            <w:hideMark/>
          </w:tcPr>
          <w:p w14:paraId="3A7D8748" w14:textId="42A84B35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7</w:t>
            </w:r>
          </w:p>
        </w:tc>
      </w:tr>
      <w:tr w:rsidR="00C81D89" w:rsidRPr="00483705" w14:paraId="6FF4C62C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48E481EA" w14:textId="06C5037E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Sexual abuse against children under 18 years against girls</w:t>
            </w:r>
          </w:p>
        </w:tc>
        <w:tc>
          <w:tcPr>
            <w:tcW w:w="950" w:type="dxa"/>
            <w:noWrap/>
            <w:hideMark/>
          </w:tcPr>
          <w:p w14:paraId="0158BA10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654</w:t>
            </w:r>
          </w:p>
        </w:tc>
        <w:tc>
          <w:tcPr>
            <w:tcW w:w="950" w:type="dxa"/>
            <w:noWrap/>
            <w:hideMark/>
          </w:tcPr>
          <w:p w14:paraId="43E6B94D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950" w:type="dxa"/>
            <w:noWrap/>
            <w:hideMark/>
          </w:tcPr>
          <w:p w14:paraId="055F8F60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950" w:type="dxa"/>
            <w:noWrap/>
            <w:hideMark/>
          </w:tcPr>
          <w:p w14:paraId="3E0C10FE" w14:textId="6F3BD8D3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525</w:t>
            </w:r>
          </w:p>
        </w:tc>
      </w:tr>
      <w:tr w:rsidR="00C81D89" w:rsidRPr="00483705" w14:paraId="2DAF7551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1C638763" w14:textId="773896F0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Sexual abuse against children under 18 years against boys</w:t>
            </w:r>
          </w:p>
        </w:tc>
        <w:tc>
          <w:tcPr>
            <w:tcW w:w="950" w:type="dxa"/>
            <w:noWrap/>
            <w:hideMark/>
          </w:tcPr>
          <w:p w14:paraId="314DAF1E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50" w:type="dxa"/>
            <w:noWrap/>
            <w:hideMark/>
          </w:tcPr>
          <w:p w14:paraId="0C43D6B0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50" w:type="dxa"/>
            <w:noWrap/>
            <w:hideMark/>
          </w:tcPr>
          <w:p w14:paraId="218FC7AD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50" w:type="dxa"/>
            <w:noWrap/>
            <w:hideMark/>
          </w:tcPr>
          <w:p w14:paraId="23EBF1FE" w14:textId="04E7734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205</w:t>
            </w:r>
          </w:p>
        </w:tc>
      </w:tr>
      <w:tr w:rsidR="00C81D89" w:rsidRPr="00483705" w14:paraId="26DC365F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3F346850" w14:textId="1E4CD72C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58928E44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0968B24E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108D0785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noWrap/>
            <w:hideMark/>
          </w:tcPr>
          <w:p w14:paraId="0D66411A" w14:textId="32A27AC6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</w:p>
        </w:tc>
      </w:tr>
      <w:tr w:rsidR="00C81D89" w:rsidRPr="00D0475E" w14:paraId="593C8D38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691EAFA1" w14:textId="7A660D0D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 xml:space="preserve">Contact with child for sexual purposes </w:t>
            </w:r>
          </w:p>
        </w:tc>
        <w:tc>
          <w:tcPr>
            <w:tcW w:w="950" w:type="dxa"/>
            <w:noWrap/>
            <w:hideMark/>
          </w:tcPr>
          <w:p w14:paraId="59449A83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37E88A6D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6F135495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50" w:type="dxa"/>
            <w:noWrap/>
            <w:hideMark/>
          </w:tcPr>
          <w:p w14:paraId="53A0C1ED" w14:textId="292BB49B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C81D89" w:rsidRPr="00483705" w14:paraId="33862BE1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03027B4F" w14:textId="27707244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With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3705">
              <w:rPr>
                <w:rFonts w:ascii="Times New Roman" w:hAnsi="Times New Roman" w:cs="Times New Roman"/>
              </w:rPr>
              <w:t>girl</w:t>
            </w:r>
            <w:proofErr w:type="spellEnd"/>
          </w:p>
        </w:tc>
        <w:tc>
          <w:tcPr>
            <w:tcW w:w="950" w:type="dxa"/>
            <w:noWrap/>
            <w:hideMark/>
          </w:tcPr>
          <w:p w14:paraId="114130A3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950" w:type="dxa"/>
            <w:noWrap/>
            <w:hideMark/>
          </w:tcPr>
          <w:p w14:paraId="0CF393C5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50" w:type="dxa"/>
            <w:noWrap/>
            <w:hideMark/>
          </w:tcPr>
          <w:p w14:paraId="777899AC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50" w:type="dxa"/>
            <w:noWrap/>
            <w:hideMark/>
          </w:tcPr>
          <w:p w14:paraId="68AC42A9" w14:textId="58FB1834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90</w:t>
            </w:r>
          </w:p>
        </w:tc>
      </w:tr>
      <w:tr w:rsidR="00C81D89" w:rsidRPr="00D0475E" w14:paraId="118CFA9E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3D4E3273" w14:textId="12153455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Contact with child for sexual purpose</w:t>
            </w:r>
          </w:p>
        </w:tc>
        <w:tc>
          <w:tcPr>
            <w:tcW w:w="950" w:type="dxa"/>
            <w:noWrap/>
            <w:hideMark/>
          </w:tcPr>
          <w:p w14:paraId="7BF24C33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19624C59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6B17A3B5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noWrap/>
            <w:hideMark/>
          </w:tcPr>
          <w:p w14:paraId="04F04B7F" w14:textId="49940ADE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  <w:lang w:val="en-US"/>
              </w:rPr>
            </w:pPr>
            <w:r w:rsidRPr="00483705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  <w:tr w:rsidR="00C81D89" w:rsidRPr="00483705" w14:paraId="3DC81194" w14:textId="77777777" w:rsidTr="00401F49">
        <w:trPr>
          <w:trHeight w:val="255"/>
        </w:trPr>
        <w:tc>
          <w:tcPr>
            <w:tcW w:w="5270" w:type="dxa"/>
            <w:noWrap/>
            <w:hideMark/>
          </w:tcPr>
          <w:p w14:paraId="68772AB4" w14:textId="079D5516" w:rsidR="00C81D89" w:rsidRPr="00483705" w:rsidRDefault="009B3892" w:rsidP="00483705">
            <w:pPr>
              <w:pStyle w:val="Brdtext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483705">
              <w:rPr>
                <w:rFonts w:ascii="Times New Roman" w:hAnsi="Times New Roman" w:cs="Times New Roman"/>
              </w:rPr>
              <w:t>With</w:t>
            </w:r>
            <w:proofErr w:type="spellEnd"/>
            <w:r w:rsidRPr="00483705">
              <w:rPr>
                <w:rFonts w:ascii="Times New Roman" w:hAnsi="Times New Roman" w:cs="Times New Roman"/>
              </w:rPr>
              <w:t xml:space="preserve"> boys</w:t>
            </w:r>
          </w:p>
        </w:tc>
        <w:tc>
          <w:tcPr>
            <w:tcW w:w="950" w:type="dxa"/>
            <w:noWrap/>
            <w:hideMark/>
          </w:tcPr>
          <w:p w14:paraId="3EAE3B25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50" w:type="dxa"/>
            <w:noWrap/>
            <w:hideMark/>
          </w:tcPr>
          <w:p w14:paraId="3D1FC8AB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50" w:type="dxa"/>
            <w:noWrap/>
            <w:hideMark/>
          </w:tcPr>
          <w:p w14:paraId="076213E1" w14:textId="77777777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50" w:type="dxa"/>
            <w:noWrap/>
            <w:hideMark/>
          </w:tcPr>
          <w:p w14:paraId="58A1445A" w14:textId="0E49D5ED" w:rsidR="00C81D89" w:rsidRPr="00483705" w:rsidRDefault="00C81D89" w:rsidP="00483705">
            <w:pPr>
              <w:pStyle w:val="Brdtext"/>
              <w:rPr>
                <w:rFonts w:ascii="Times New Roman" w:hAnsi="Times New Roman" w:cs="Times New Roman"/>
              </w:rPr>
            </w:pPr>
            <w:r w:rsidRPr="00483705">
              <w:rPr>
                <w:rFonts w:ascii="Times New Roman" w:hAnsi="Times New Roman" w:cs="Times New Roman"/>
              </w:rPr>
              <w:t>16</w:t>
            </w:r>
          </w:p>
        </w:tc>
      </w:tr>
    </w:tbl>
    <w:p w14:paraId="3F572F49" w14:textId="1EF011CB" w:rsidR="00CF717A" w:rsidRPr="00483705" w:rsidRDefault="009C1241" w:rsidP="00483705">
      <w:pPr>
        <w:pStyle w:val="Brdtext"/>
        <w:rPr>
          <w:rFonts w:ascii="Times New Roman" w:hAnsi="Times New Roman" w:cs="Times New Roman"/>
          <w:lang w:val="en-US"/>
        </w:rPr>
      </w:pPr>
      <w:r w:rsidRPr="00483705">
        <w:rPr>
          <w:rFonts w:ascii="Times New Roman" w:hAnsi="Times New Roman" w:cs="Times New Roman"/>
          <w:lang w:val="en-US"/>
        </w:rPr>
        <w:t xml:space="preserve"> Source</w:t>
      </w:r>
      <w:r w:rsidR="000D03F7" w:rsidRPr="00483705">
        <w:rPr>
          <w:rFonts w:ascii="Times New Roman" w:hAnsi="Times New Roman" w:cs="Times New Roman"/>
          <w:lang w:val="en-US"/>
        </w:rPr>
        <w:t xml:space="preserve">: </w:t>
      </w:r>
      <w:r w:rsidRPr="00483705">
        <w:rPr>
          <w:rFonts w:ascii="Times New Roman" w:hAnsi="Times New Roman" w:cs="Times New Roman"/>
          <w:lang w:val="en-US"/>
        </w:rPr>
        <w:t>National Council for Crime Prevention</w:t>
      </w:r>
    </w:p>
    <w:sectPr w:rsidR="00CF717A" w:rsidRPr="00483705" w:rsidSect="0093335A">
      <w:pgSz w:w="11906" w:h="16838" w:code="9"/>
      <w:pgMar w:top="1418" w:right="1418" w:bottom="1418" w:left="1418" w:header="34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AC6D2" w14:textId="77777777" w:rsidR="000D03F7" w:rsidRDefault="000D03F7" w:rsidP="00A87A54">
      <w:pPr>
        <w:spacing w:after="0" w:line="240" w:lineRule="auto"/>
      </w:pPr>
      <w:r>
        <w:separator/>
      </w:r>
    </w:p>
  </w:endnote>
  <w:endnote w:type="continuationSeparator" w:id="0">
    <w:p w14:paraId="556625F8" w14:textId="77777777" w:rsidR="000D03F7" w:rsidRDefault="000D03F7" w:rsidP="00A8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B16E9" w14:textId="77777777" w:rsidR="000D03F7" w:rsidRDefault="000D03F7" w:rsidP="00A87A54">
      <w:pPr>
        <w:spacing w:after="0" w:line="240" w:lineRule="auto"/>
      </w:pPr>
      <w:r>
        <w:separator/>
      </w:r>
    </w:p>
  </w:footnote>
  <w:footnote w:type="continuationSeparator" w:id="0">
    <w:p w14:paraId="5575B747" w14:textId="77777777" w:rsidR="000D03F7" w:rsidRDefault="000D03F7" w:rsidP="00A87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6C6E7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8084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48BCAF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3B47DC8"/>
    <w:lvl w:ilvl="0">
      <w:start w:val="1"/>
      <w:numFmt w:val="bullet"/>
      <w:lvlText w:val="•"/>
      <w:lvlJc w:val="left"/>
      <w:pPr>
        <w:ind w:left="644" w:hanging="360"/>
      </w:pPr>
      <w:rPr>
        <w:rFonts w:ascii="Garamond" w:hAnsi="Garamond" w:hint="default"/>
      </w:rPr>
    </w:lvl>
  </w:abstractNum>
  <w:abstractNum w:abstractNumId="4" w15:restartNumberingAfterBreak="0">
    <w:nsid w:val="FFFFFF88"/>
    <w:multiLevelType w:val="singleLevel"/>
    <w:tmpl w:val="29E6E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7D0CD2A6"/>
    <w:lvl w:ilvl="0">
      <w:start w:val="1"/>
      <w:numFmt w:val="bullet"/>
      <w:lvlText w:val="•"/>
      <w:lvlJc w:val="left"/>
      <w:pPr>
        <w:ind w:left="360" w:hanging="360"/>
      </w:pPr>
      <w:rPr>
        <w:rFonts w:ascii="Garamond" w:hAnsi="Garamond" w:hint="default"/>
      </w:rPr>
    </w:lvl>
  </w:abstractNum>
  <w:abstractNum w:abstractNumId="6" w15:restartNumberingAfterBreak="0">
    <w:nsid w:val="01222A43"/>
    <w:multiLevelType w:val="multilevel"/>
    <w:tmpl w:val="186C6512"/>
    <w:styleLink w:val="Strecklistan"/>
    <w:lvl w:ilvl="0">
      <w:start w:val="1"/>
      <w:numFmt w:val="bullet"/>
      <w:pStyle w:val="Strecklista"/>
      <w:lvlText w:val="−"/>
      <w:lvlJc w:val="left"/>
      <w:pPr>
        <w:tabs>
          <w:tab w:val="num" w:pos="425"/>
        </w:tabs>
        <w:ind w:left="425" w:hanging="425"/>
      </w:pPr>
      <w:rPr>
        <w:rFonts w:ascii="Garamond" w:hAnsi="Garamond" w:hint="default"/>
      </w:rPr>
    </w:lvl>
    <w:lvl w:ilvl="1">
      <w:start w:val="1"/>
      <w:numFmt w:val="bullet"/>
      <w:pStyle w:val="Strecklista2"/>
      <w:lvlText w:val="−"/>
      <w:lvlJc w:val="left"/>
      <w:pPr>
        <w:tabs>
          <w:tab w:val="num" w:pos="851"/>
        </w:tabs>
        <w:ind w:left="851" w:hanging="426"/>
      </w:pPr>
      <w:rPr>
        <w:rFonts w:ascii="Garamond" w:hAnsi="Garamond" w:hint="default"/>
      </w:rPr>
    </w:lvl>
    <w:lvl w:ilvl="2">
      <w:start w:val="1"/>
      <w:numFmt w:val="bullet"/>
      <w:pStyle w:val="Strecklista3"/>
      <w:lvlText w:val="−"/>
      <w:lvlJc w:val="left"/>
      <w:pPr>
        <w:tabs>
          <w:tab w:val="num" w:pos="1276"/>
        </w:tabs>
        <w:ind w:left="1276" w:hanging="425"/>
      </w:pPr>
      <w:rPr>
        <w:rFonts w:ascii="Garamond" w:hAnsi="Garamond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03F4C"/>
    <w:multiLevelType w:val="multilevel"/>
    <w:tmpl w:val="1A20A4CA"/>
    <w:numStyleLink w:val="RKPunktlista"/>
  </w:abstractNum>
  <w:abstractNum w:abstractNumId="8" w15:restartNumberingAfterBreak="0">
    <w:nsid w:val="0ED533F4"/>
    <w:multiLevelType w:val="multilevel"/>
    <w:tmpl w:val="1B563932"/>
    <w:numStyleLink w:val="RKNumreradlista"/>
  </w:abstractNum>
  <w:abstractNum w:abstractNumId="9" w15:restartNumberingAfterBreak="0">
    <w:nsid w:val="10D15729"/>
    <w:multiLevelType w:val="multilevel"/>
    <w:tmpl w:val="1A20A4CA"/>
    <w:styleLink w:val="RKPunktlista"/>
    <w:lvl w:ilvl="0">
      <w:start w:val="1"/>
      <w:numFmt w:val="bullet"/>
      <w:pStyle w:val="Punktlista"/>
      <w:lvlText w:val="•"/>
      <w:lvlJc w:val="left"/>
      <w:pPr>
        <w:tabs>
          <w:tab w:val="num" w:pos="425"/>
        </w:tabs>
        <w:ind w:left="425" w:hanging="425"/>
      </w:pPr>
      <w:rPr>
        <w:rFonts w:ascii="Garamond" w:hAnsi="Garamond" w:hint="default"/>
      </w:rPr>
    </w:lvl>
    <w:lvl w:ilvl="1">
      <w:start w:val="1"/>
      <w:numFmt w:val="bullet"/>
      <w:pStyle w:val="Punktlista2"/>
      <w:lvlText w:val="o"/>
      <w:lvlJc w:val="left"/>
      <w:pPr>
        <w:tabs>
          <w:tab w:val="num" w:pos="851"/>
        </w:tabs>
        <w:ind w:left="851" w:hanging="426"/>
      </w:pPr>
      <w:rPr>
        <w:rFonts w:ascii="Courier New" w:hAnsi="Courier New" w:hint="default"/>
      </w:rPr>
    </w:lvl>
    <w:lvl w:ilvl="2">
      <w:start w:val="1"/>
      <w:numFmt w:val="bullet"/>
      <w:pStyle w:val="Punktlista3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1B5490"/>
    <w:multiLevelType w:val="multilevel"/>
    <w:tmpl w:val="1B563932"/>
    <w:numStyleLink w:val="RKNumreradlista"/>
  </w:abstractNum>
  <w:abstractNum w:abstractNumId="11" w15:restartNumberingAfterBreak="0">
    <w:nsid w:val="1F88532F"/>
    <w:multiLevelType w:val="multilevel"/>
    <w:tmpl w:val="1B563932"/>
    <w:numStyleLink w:val="RKNumreradlista"/>
  </w:abstractNum>
  <w:abstractNum w:abstractNumId="12" w15:restartNumberingAfterBreak="0">
    <w:nsid w:val="2AB05199"/>
    <w:multiLevelType w:val="multilevel"/>
    <w:tmpl w:val="186C6512"/>
    <w:numStyleLink w:val="Strecklistan"/>
  </w:abstractNum>
  <w:abstractNum w:abstractNumId="13" w15:restartNumberingAfterBreak="0">
    <w:nsid w:val="2BE361F1"/>
    <w:multiLevelType w:val="multilevel"/>
    <w:tmpl w:val="1B563932"/>
    <w:numStyleLink w:val="RKNumreradlista"/>
  </w:abstractNum>
  <w:abstractNum w:abstractNumId="14" w15:restartNumberingAfterBreak="0">
    <w:nsid w:val="2C9B0453"/>
    <w:multiLevelType w:val="multilevel"/>
    <w:tmpl w:val="1A20A4CA"/>
    <w:numStyleLink w:val="RKPunktlista"/>
  </w:abstractNum>
  <w:abstractNum w:abstractNumId="15" w15:restartNumberingAfterBreak="0">
    <w:nsid w:val="2ECF6BA1"/>
    <w:multiLevelType w:val="multilevel"/>
    <w:tmpl w:val="1B563932"/>
    <w:numStyleLink w:val="RKNumreradlista"/>
  </w:abstractNum>
  <w:abstractNum w:abstractNumId="16" w15:restartNumberingAfterBreak="0">
    <w:nsid w:val="2F604539"/>
    <w:multiLevelType w:val="multilevel"/>
    <w:tmpl w:val="1B563932"/>
    <w:numStyleLink w:val="RKNumreradlista"/>
  </w:abstractNum>
  <w:abstractNum w:abstractNumId="17" w15:restartNumberingAfterBreak="0">
    <w:nsid w:val="348522EF"/>
    <w:multiLevelType w:val="multilevel"/>
    <w:tmpl w:val="1B563932"/>
    <w:numStyleLink w:val="RKNumreradlista"/>
  </w:abstractNum>
  <w:abstractNum w:abstractNumId="18" w15:restartNumberingAfterBreak="0">
    <w:nsid w:val="38FF55E8"/>
    <w:multiLevelType w:val="multilevel"/>
    <w:tmpl w:val="1B563932"/>
    <w:styleLink w:val="RKNumreradlista"/>
    <w:lvl w:ilvl="0">
      <w:start w:val="1"/>
      <w:numFmt w:val="decimal"/>
      <w:pStyle w:val="Numreradlista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Numreradlista2"/>
      <w:lvlText w:val="%1.%2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pStyle w:val="Numreradlista3"/>
      <w:lvlText w:val="%1.%2.%3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D3D0E02"/>
    <w:multiLevelType w:val="multilevel"/>
    <w:tmpl w:val="1B563932"/>
    <w:numStyleLink w:val="RKNumreradlista"/>
  </w:abstractNum>
  <w:abstractNum w:abstractNumId="20" w15:restartNumberingAfterBreak="0">
    <w:nsid w:val="40D72C2F"/>
    <w:multiLevelType w:val="multilevel"/>
    <w:tmpl w:val="E2FEA49E"/>
    <w:styleLink w:val="RKNumreraderubriker"/>
    <w:lvl w:ilvl="0">
      <w:start w:val="1"/>
      <w:numFmt w:val="decimal"/>
      <w:pStyle w:val="Rubrik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ubrik2"/>
      <w:suff w:val="nothing"/>
      <w:lvlText w:val="%1.%2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Rubrik3"/>
      <w:suff w:val="nothing"/>
      <w:lvlText w:val="%1.%2.%3 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Rubrik4"/>
      <w:suff w:val="nothing"/>
      <w:lvlText w:val="%1.%2.%3.%4   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270774A"/>
    <w:multiLevelType w:val="multilevel"/>
    <w:tmpl w:val="1B563932"/>
    <w:numStyleLink w:val="RKNumreradlista"/>
  </w:abstractNum>
  <w:abstractNum w:abstractNumId="22" w15:restartNumberingAfterBreak="0">
    <w:nsid w:val="4C84297C"/>
    <w:multiLevelType w:val="multilevel"/>
    <w:tmpl w:val="1B563932"/>
    <w:numStyleLink w:val="RKNumreradlista"/>
  </w:abstractNum>
  <w:abstractNum w:abstractNumId="23" w15:restartNumberingAfterBreak="0">
    <w:nsid w:val="4D904BDB"/>
    <w:multiLevelType w:val="multilevel"/>
    <w:tmpl w:val="1B563932"/>
    <w:numStyleLink w:val="RKNumreradlista"/>
  </w:abstractNum>
  <w:abstractNum w:abstractNumId="24" w15:restartNumberingAfterBreak="0">
    <w:nsid w:val="4DAD38FF"/>
    <w:multiLevelType w:val="multilevel"/>
    <w:tmpl w:val="1B563932"/>
    <w:numStyleLink w:val="RKNumreradlista"/>
  </w:abstractNum>
  <w:abstractNum w:abstractNumId="25" w15:restartNumberingAfterBreak="0">
    <w:nsid w:val="53A05A92"/>
    <w:multiLevelType w:val="multilevel"/>
    <w:tmpl w:val="1B563932"/>
    <w:numStyleLink w:val="RKNumreradlista"/>
  </w:abstractNum>
  <w:abstractNum w:abstractNumId="26" w15:restartNumberingAfterBreak="0">
    <w:nsid w:val="5C6843F9"/>
    <w:multiLevelType w:val="multilevel"/>
    <w:tmpl w:val="1A20A4CA"/>
    <w:numStyleLink w:val="RKPunktlista"/>
  </w:abstractNum>
  <w:abstractNum w:abstractNumId="27" w15:restartNumberingAfterBreak="0">
    <w:nsid w:val="61AC437A"/>
    <w:multiLevelType w:val="multilevel"/>
    <w:tmpl w:val="E2FEA49E"/>
    <w:numStyleLink w:val="RKNumreraderubriker"/>
  </w:abstractNum>
  <w:abstractNum w:abstractNumId="28" w15:restartNumberingAfterBreak="0">
    <w:nsid w:val="64780D1B"/>
    <w:multiLevelType w:val="multilevel"/>
    <w:tmpl w:val="1B563932"/>
    <w:numStyleLink w:val="RKNumreradlista"/>
  </w:abstractNum>
  <w:abstractNum w:abstractNumId="29" w15:restartNumberingAfterBreak="0">
    <w:nsid w:val="664239C2"/>
    <w:multiLevelType w:val="multilevel"/>
    <w:tmpl w:val="1A20A4CA"/>
    <w:numStyleLink w:val="RKPunktlista"/>
  </w:abstractNum>
  <w:abstractNum w:abstractNumId="30" w15:restartNumberingAfterBreak="0">
    <w:nsid w:val="6AA87A6A"/>
    <w:multiLevelType w:val="multilevel"/>
    <w:tmpl w:val="186C6512"/>
    <w:numStyleLink w:val="Strecklistan"/>
  </w:abstractNum>
  <w:abstractNum w:abstractNumId="31" w15:restartNumberingAfterBreak="0">
    <w:nsid w:val="6D8C68B4"/>
    <w:multiLevelType w:val="multilevel"/>
    <w:tmpl w:val="1B563932"/>
    <w:numStyleLink w:val="RKNumreradlista"/>
  </w:abstractNum>
  <w:abstractNum w:abstractNumId="32" w15:restartNumberingAfterBreak="0">
    <w:nsid w:val="6EBB50B0"/>
    <w:multiLevelType w:val="hybridMultilevel"/>
    <w:tmpl w:val="13EA7E04"/>
    <w:lvl w:ilvl="0" w:tplc="C19AAA56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66A28"/>
    <w:multiLevelType w:val="multilevel"/>
    <w:tmpl w:val="1A20A4CA"/>
    <w:numStyleLink w:val="RKPunktlista"/>
  </w:abstractNum>
  <w:abstractNum w:abstractNumId="34" w15:restartNumberingAfterBreak="0">
    <w:nsid w:val="76322898"/>
    <w:multiLevelType w:val="multilevel"/>
    <w:tmpl w:val="186C6512"/>
    <w:numStyleLink w:val="Strecklistan"/>
  </w:abstractNum>
  <w:num w:numId="1">
    <w:abstractNumId w:val="20"/>
  </w:num>
  <w:num w:numId="2">
    <w:abstractNumId w:val="2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18"/>
  </w:num>
  <w:num w:numId="8">
    <w:abstractNumId w:val="16"/>
  </w:num>
  <w:num w:numId="9">
    <w:abstractNumId w:val="8"/>
  </w:num>
  <w:num w:numId="10">
    <w:abstractNumId w:val="13"/>
  </w:num>
  <w:num w:numId="11">
    <w:abstractNumId w:val="17"/>
  </w:num>
  <w:num w:numId="12">
    <w:abstractNumId w:val="32"/>
  </w:num>
  <w:num w:numId="13">
    <w:abstractNumId w:val="25"/>
  </w:num>
  <w:num w:numId="14">
    <w:abstractNumId w:val="9"/>
  </w:num>
  <w:num w:numId="15">
    <w:abstractNumId w:val="7"/>
  </w:num>
  <w:num w:numId="16">
    <w:abstractNumId w:val="29"/>
  </w:num>
  <w:num w:numId="17">
    <w:abstractNumId w:val="26"/>
  </w:num>
  <w:num w:numId="18">
    <w:abstractNumId w:val="6"/>
  </w:num>
  <w:num w:numId="19">
    <w:abstractNumId w:val="0"/>
  </w:num>
  <w:num w:numId="20">
    <w:abstractNumId w:val="2"/>
  </w:num>
  <w:num w:numId="21">
    <w:abstractNumId w:val="15"/>
  </w:num>
  <w:num w:numId="22">
    <w:abstractNumId w:val="10"/>
  </w:num>
  <w:num w:numId="23">
    <w:abstractNumId w:val="22"/>
  </w:num>
  <w:num w:numId="24">
    <w:abstractNumId w:val="23"/>
  </w:num>
  <w:num w:numId="25">
    <w:abstractNumId w:val="33"/>
  </w:num>
  <w:num w:numId="26">
    <w:abstractNumId w:val="19"/>
  </w:num>
  <w:num w:numId="27">
    <w:abstractNumId w:val="30"/>
  </w:num>
  <w:num w:numId="28">
    <w:abstractNumId w:val="14"/>
  </w:num>
  <w:num w:numId="29">
    <w:abstractNumId w:val="12"/>
  </w:num>
  <w:num w:numId="30">
    <w:abstractNumId w:val="31"/>
  </w:num>
  <w:num w:numId="31">
    <w:abstractNumId w:val="11"/>
  </w:num>
  <w:num w:numId="32">
    <w:abstractNumId w:val="24"/>
  </w:num>
  <w:num w:numId="33">
    <w:abstractNumId w:val="28"/>
  </w:num>
  <w:num w:numId="34">
    <w:abstractNumId w:val="34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1304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3F7"/>
    <w:rsid w:val="00004D5C"/>
    <w:rsid w:val="00005F68"/>
    <w:rsid w:val="00012B00"/>
    <w:rsid w:val="00017386"/>
    <w:rsid w:val="00026711"/>
    <w:rsid w:val="00041EDC"/>
    <w:rsid w:val="00057FE0"/>
    <w:rsid w:val="00067221"/>
    <w:rsid w:val="000757FC"/>
    <w:rsid w:val="000862E0"/>
    <w:rsid w:val="00093408"/>
    <w:rsid w:val="0009435C"/>
    <w:rsid w:val="000B2E41"/>
    <w:rsid w:val="000C61D1"/>
    <w:rsid w:val="000D03F7"/>
    <w:rsid w:val="000E12D9"/>
    <w:rsid w:val="000F00B8"/>
    <w:rsid w:val="00111809"/>
    <w:rsid w:val="00121002"/>
    <w:rsid w:val="00170CE4"/>
    <w:rsid w:val="00173126"/>
    <w:rsid w:val="00192E34"/>
    <w:rsid w:val="001C5DC9"/>
    <w:rsid w:val="001C71A9"/>
    <w:rsid w:val="001F0629"/>
    <w:rsid w:val="001F0736"/>
    <w:rsid w:val="001F4302"/>
    <w:rsid w:val="00204079"/>
    <w:rsid w:val="00211B4E"/>
    <w:rsid w:val="00213258"/>
    <w:rsid w:val="00222258"/>
    <w:rsid w:val="00223AD6"/>
    <w:rsid w:val="00233D52"/>
    <w:rsid w:val="00260D2D"/>
    <w:rsid w:val="002739A5"/>
    <w:rsid w:val="00281106"/>
    <w:rsid w:val="00282D27"/>
    <w:rsid w:val="00292420"/>
    <w:rsid w:val="002D6F51"/>
    <w:rsid w:val="002E4D3F"/>
    <w:rsid w:val="002F66A6"/>
    <w:rsid w:val="003050DB"/>
    <w:rsid w:val="00307E0B"/>
    <w:rsid w:val="00310561"/>
    <w:rsid w:val="003128E2"/>
    <w:rsid w:val="00314336"/>
    <w:rsid w:val="00326C03"/>
    <w:rsid w:val="00340DE0"/>
    <w:rsid w:val="00342327"/>
    <w:rsid w:val="00347E11"/>
    <w:rsid w:val="00350C92"/>
    <w:rsid w:val="00370311"/>
    <w:rsid w:val="0038587E"/>
    <w:rsid w:val="00392ED4"/>
    <w:rsid w:val="003A018B"/>
    <w:rsid w:val="003A5969"/>
    <w:rsid w:val="003A5C58"/>
    <w:rsid w:val="003C4BFD"/>
    <w:rsid w:val="003C7BE0"/>
    <w:rsid w:val="003D0DD3"/>
    <w:rsid w:val="003D17EF"/>
    <w:rsid w:val="003D3535"/>
    <w:rsid w:val="003E6020"/>
    <w:rsid w:val="003F48D4"/>
    <w:rsid w:val="00401F49"/>
    <w:rsid w:val="0041223B"/>
    <w:rsid w:val="0042068E"/>
    <w:rsid w:val="00457192"/>
    <w:rsid w:val="004660C8"/>
    <w:rsid w:val="00472EBA"/>
    <w:rsid w:val="00474676"/>
    <w:rsid w:val="0047511B"/>
    <w:rsid w:val="00477688"/>
    <w:rsid w:val="00480EC3"/>
    <w:rsid w:val="0048317E"/>
    <w:rsid w:val="00483705"/>
    <w:rsid w:val="00485601"/>
    <w:rsid w:val="004865B8"/>
    <w:rsid w:val="00486C0D"/>
    <w:rsid w:val="00491796"/>
    <w:rsid w:val="004B66DA"/>
    <w:rsid w:val="004C70EE"/>
    <w:rsid w:val="004E25CD"/>
    <w:rsid w:val="004F0448"/>
    <w:rsid w:val="004F6525"/>
    <w:rsid w:val="0052127C"/>
    <w:rsid w:val="00533841"/>
    <w:rsid w:val="00544738"/>
    <w:rsid w:val="005456E4"/>
    <w:rsid w:val="00547B89"/>
    <w:rsid w:val="005606BC"/>
    <w:rsid w:val="00567799"/>
    <w:rsid w:val="00571A0B"/>
    <w:rsid w:val="005850D7"/>
    <w:rsid w:val="00596E2B"/>
    <w:rsid w:val="005A5193"/>
    <w:rsid w:val="005E2F29"/>
    <w:rsid w:val="005E4E79"/>
    <w:rsid w:val="006175D7"/>
    <w:rsid w:val="006208E5"/>
    <w:rsid w:val="00631F82"/>
    <w:rsid w:val="00654B4D"/>
    <w:rsid w:val="00670A48"/>
    <w:rsid w:val="00672F6F"/>
    <w:rsid w:val="0069523C"/>
    <w:rsid w:val="006B4A30"/>
    <w:rsid w:val="006B7569"/>
    <w:rsid w:val="006D3188"/>
    <w:rsid w:val="006D59F9"/>
    <w:rsid w:val="006E08FC"/>
    <w:rsid w:val="006F2588"/>
    <w:rsid w:val="00710A6C"/>
    <w:rsid w:val="00712266"/>
    <w:rsid w:val="00732C27"/>
    <w:rsid w:val="00750C93"/>
    <w:rsid w:val="00757B3B"/>
    <w:rsid w:val="00773075"/>
    <w:rsid w:val="00782B3F"/>
    <w:rsid w:val="0079641B"/>
    <w:rsid w:val="007A629C"/>
    <w:rsid w:val="007C44FF"/>
    <w:rsid w:val="007C7BDB"/>
    <w:rsid w:val="007D73AB"/>
    <w:rsid w:val="007F516C"/>
    <w:rsid w:val="00804C1B"/>
    <w:rsid w:val="00816677"/>
    <w:rsid w:val="008178E6"/>
    <w:rsid w:val="008375D5"/>
    <w:rsid w:val="00875DDD"/>
    <w:rsid w:val="00891929"/>
    <w:rsid w:val="008A0A0D"/>
    <w:rsid w:val="008C562B"/>
    <w:rsid w:val="008D3090"/>
    <w:rsid w:val="008D4306"/>
    <w:rsid w:val="008D4508"/>
    <w:rsid w:val="008E77D6"/>
    <w:rsid w:val="0093335A"/>
    <w:rsid w:val="0094502D"/>
    <w:rsid w:val="00947013"/>
    <w:rsid w:val="00957413"/>
    <w:rsid w:val="009633C0"/>
    <w:rsid w:val="00975A7C"/>
    <w:rsid w:val="00986CC3"/>
    <w:rsid w:val="009920AA"/>
    <w:rsid w:val="009A4D0A"/>
    <w:rsid w:val="009B3892"/>
    <w:rsid w:val="009C1241"/>
    <w:rsid w:val="009C2459"/>
    <w:rsid w:val="009D5D40"/>
    <w:rsid w:val="009D6B1B"/>
    <w:rsid w:val="009E107B"/>
    <w:rsid w:val="009E18D6"/>
    <w:rsid w:val="00A01F5C"/>
    <w:rsid w:val="00A061BD"/>
    <w:rsid w:val="00A3270B"/>
    <w:rsid w:val="00A43B02"/>
    <w:rsid w:val="00A5156E"/>
    <w:rsid w:val="00A56824"/>
    <w:rsid w:val="00A65C80"/>
    <w:rsid w:val="00A67276"/>
    <w:rsid w:val="00A67840"/>
    <w:rsid w:val="00A743AC"/>
    <w:rsid w:val="00A87A54"/>
    <w:rsid w:val="00AA1809"/>
    <w:rsid w:val="00AB6313"/>
    <w:rsid w:val="00AE5F12"/>
    <w:rsid w:val="00AF0BB7"/>
    <w:rsid w:val="00AF0EDE"/>
    <w:rsid w:val="00B06751"/>
    <w:rsid w:val="00B2169D"/>
    <w:rsid w:val="00B21CBB"/>
    <w:rsid w:val="00B316CA"/>
    <w:rsid w:val="00B41F72"/>
    <w:rsid w:val="00B517E1"/>
    <w:rsid w:val="00B55E70"/>
    <w:rsid w:val="00B639D8"/>
    <w:rsid w:val="00B84409"/>
    <w:rsid w:val="00BB3038"/>
    <w:rsid w:val="00BB5683"/>
    <w:rsid w:val="00BD0826"/>
    <w:rsid w:val="00BE3210"/>
    <w:rsid w:val="00C141C6"/>
    <w:rsid w:val="00C2071A"/>
    <w:rsid w:val="00C20ACB"/>
    <w:rsid w:val="00C26068"/>
    <w:rsid w:val="00C271A8"/>
    <w:rsid w:val="00C37A77"/>
    <w:rsid w:val="00C4042C"/>
    <w:rsid w:val="00C461E6"/>
    <w:rsid w:val="00C81D89"/>
    <w:rsid w:val="00C93EBA"/>
    <w:rsid w:val="00CA4E2C"/>
    <w:rsid w:val="00CA7FF5"/>
    <w:rsid w:val="00CB1E7C"/>
    <w:rsid w:val="00CB2EA1"/>
    <w:rsid w:val="00CB43F1"/>
    <w:rsid w:val="00CB444A"/>
    <w:rsid w:val="00CB6EDE"/>
    <w:rsid w:val="00CC41BA"/>
    <w:rsid w:val="00CD1A98"/>
    <w:rsid w:val="00CD1C6C"/>
    <w:rsid w:val="00CD6169"/>
    <w:rsid w:val="00CF3046"/>
    <w:rsid w:val="00CF717A"/>
    <w:rsid w:val="00D021D2"/>
    <w:rsid w:val="00D0475E"/>
    <w:rsid w:val="00D13D8A"/>
    <w:rsid w:val="00D279D8"/>
    <w:rsid w:val="00D27C8E"/>
    <w:rsid w:val="00D4141B"/>
    <w:rsid w:val="00D4145D"/>
    <w:rsid w:val="00D45543"/>
    <w:rsid w:val="00D5467F"/>
    <w:rsid w:val="00D6730A"/>
    <w:rsid w:val="00D70911"/>
    <w:rsid w:val="00D76068"/>
    <w:rsid w:val="00D76B01"/>
    <w:rsid w:val="00D84704"/>
    <w:rsid w:val="00D95424"/>
    <w:rsid w:val="00DA2466"/>
    <w:rsid w:val="00DB714B"/>
    <w:rsid w:val="00DF5BFB"/>
    <w:rsid w:val="00E469E4"/>
    <w:rsid w:val="00E475C3"/>
    <w:rsid w:val="00E509B0"/>
    <w:rsid w:val="00E7634A"/>
    <w:rsid w:val="00E82BA3"/>
    <w:rsid w:val="00E950AC"/>
    <w:rsid w:val="00EA1688"/>
    <w:rsid w:val="00ED592E"/>
    <w:rsid w:val="00ED6ABD"/>
    <w:rsid w:val="00EE3C0F"/>
    <w:rsid w:val="00EF2A7F"/>
    <w:rsid w:val="00F03EAC"/>
    <w:rsid w:val="00F14024"/>
    <w:rsid w:val="00F259D7"/>
    <w:rsid w:val="00F32D05"/>
    <w:rsid w:val="00F35263"/>
    <w:rsid w:val="00F53AEA"/>
    <w:rsid w:val="00F62E23"/>
    <w:rsid w:val="00F66093"/>
    <w:rsid w:val="00F848D6"/>
    <w:rsid w:val="00F96ABA"/>
    <w:rsid w:val="00FA5DDD"/>
    <w:rsid w:val="00FD0B7B"/>
    <w:rsid w:val="00FD4E71"/>
    <w:rsid w:val="00FD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3AA39EE"/>
  <w15:chartTrackingRefBased/>
  <w15:docId w15:val="{3E187C55-3FD0-45DF-8C7D-B2EFCD9D6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5"/>
        <w:szCs w:val="25"/>
        <w:lang w:val="sv-SE" w:eastAsia="en-US" w:bidi="ar-SA"/>
      </w:rPr>
    </w:rPrDefault>
    <w:pPrDefault>
      <w:pPr>
        <w:spacing w:after="28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iPriority="6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iPriority="6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semiHidden/>
    <w:qFormat/>
    <w:rsid w:val="003C4BFD"/>
  </w:style>
  <w:style w:type="paragraph" w:styleId="Rubrik1">
    <w:name w:val="heading 1"/>
    <w:basedOn w:val="Brdtext"/>
    <w:next w:val="Brdtext"/>
    <w:link w:val="Rubrik1Char"/>
    <w:uiPriority w:val="1"/>
    <w:qFormat/>
    <w:rsid w:val="00CA7FF5"/>
    <w:pPr>
      <w:keepNext/>
      <w:keepLines/>
      <w:numPr>
        <w:numId w:val="2"/>
      </w:numPr>
      <w:spacing w:before="320" w:after="8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Rubrik2">
    <w:name w:val="heading 2"/>
    <w:basedOn w:val="Brdtext"/>
    <w:next w:val="Brdtext"/>
    <w:link w:val="Rubrik2Char"/>
    <w:uiPriority w:val="1"/>
    <w:qFormat/>
    <w:rsid w:val="00CA7FF5"/>
    <w:pPr>
      <w:keepNext/>
      <w:keepLines/>
      <w:numPr>
        <w:ilvl w:val="1"/>
        <w:numId w:val="2"/>
      </w:numPr>
      <w:spacing w:before="320" w:after="80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Rubrik3">
    <w:name w:val="heading 3"/>
    <w:basedOn w:val="Brdtext"/>
    <w:next w:val="Brdtext"/>
    <w:link w:val="Rubrik3Char"/>
    <w:uiPriority w:val="1"/>
    <w:qFormat/>
    <w:rsid w:val="00CA7FF5"/>
    <w:pPr>
      <w:keepNext/>
      <w:keepLines/>
      <w:numPr>
        <w:ilvl w:val="2"/>
        <w:numId w:val="2"/>
      </w:numPr>
      <w:spacing w:before="320" w:after="80"/>
      <w:outlineLvl w:val="2"/>
    </w:pPr>
    <w:rPr>
      <w:rFonts w:asciiTheme="majorHAnsi" w:eastAsiaTheme="majorEastAsia" w:hAnsiTheme="majorHAnsi" w:cstheme="majorBidi"/>
      <w:sz w:val="22"/>
      <w:szCs w:val="24"/>
    </w:rPr>
  </w:style>
  <w:style w:type="paragraph" w:styleId="Rubrik4">
    <w:name w:val="heading 4"/>
    <w:basedOn w:val="Normal"/>
    <w:next w:val="Brdtext"/>
    <w:link w:val="Rubrik4Char"/>
    <w:uiPriority w:val="1"/>
    <w:semiHidden/>
    <w:qFormat/>
    <w:rsid w:val="00CA7FF5"/>
    <w:pPr>
      <w:keepNext/>
      <w:keepLines/>
      <w:numPr>
        <w:ilvl w:val="3"/>
        <w:numId w:val="2"/>
      </w:numPr>
      <w:spacing w:before="320" w:after="80"/>
      <w:outlineLvl w:val="3"/>
    </w:pPr>
    <w:rPr>
      <w:rFonts w:asciiTheme="majorHAnsi" w:eastAsiaTheme="majorEastAsia" w:hAnsiTheme="majorHAnsi" w:cstheme="majorBidi"/>
      <w:b/>
      <w:iCs/>
      <w:sz w:val="20"/>
    </w:rPr>
  </w:style>
  <w:style w:type="paragraph" w:styleId="Rubrik5">
    <w:name w:val="heading 5"/>
    <w:basedOn w:val="Normal"/>
    <w:next w:val="Brdtext"/>
    <w:link w:val="Rubrik5Char"/>
    <w:uiPriority w:val="1"/>
    <w:semiHidden/>
    <w:qFormat/>
    <w:rsid w:val="00CA7FF5"/>
    <w:pPr>
      <w:keepNext/>
      <w:keepLines/>
      <w:spacing w:before="320" w:after="80"/>
      <w:outlineLvl w:val="4"/>
    </w:pPr>
    <w:rPr>
      <w:rFonts w:asciiTheme="majorHAnsi" w:eastAsiaTheme="majorEastAsia" w:hAnsiTheme="majorHAnsi" w:cstheme="majorBidi"/>
      <w:sz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qFormat/>
    <w:rsid w:val="00CC41BA"/>
    <w:pPr>
      <w:tabs>
        <w:tab w:val="left" w:pos="1701"/>
        <w:tab w:val="left" w:pos="3600"/>
        <w:tab w:val="left" w:pos="5387"/>
      </w:tabs>
    </w:pPr>
  </w:style>
  <w:style w:type="character" w:customStyle="1" w:styleId="BrdtextChar">
    <w:name w:val="Brödtext Char"/>
    <w:basedOn w:val="Standardstycketeckensnitt"/>
    <w:link w:val="Brdtext"/>
    <w:rsid w:val="00957413"/>
  </w:style>
  <w:style w:type="paragraph" w:styleId="Brdtextmedindrag">
    <w:name w:val="Body Text Indent"/>
    <w:basedOn w:val="Normal"/>
    <w:link w:val="BrdtextmedindragChar"/>
    <w:qFormat/>
    <w:rsid w:val="00CC41BA"/>
    <w:pPr>
      <w:tabs>
        <w:tab w:val="left" w:pos="1701"/>
        <w:tab w:val="left" w:pos="3600"/>
        <w:tab w:val="left" w:pos="5387"/>
      </w:tabs>
      <w:ind w:left="284"/>
    </w:pPr>
  </w:style>
  <w:style w:type="character" w:customStyle="1" w:styleId="BrdtextmedindragChar">
    <w:name w:val="Brödtext med indrag Char"/>
    <w:basedOn w:val="Standardstycketeckensnitt"/>
    <w:link w:val="Brdtextmedindrag"/>
    <w:rsid w:val="00CC41BA"/>
  </w:style>
  <w:style w:type="character" w:customStyle="1" w:styleId="Rubrik1Char">
    <w:name w:val="Rubrik 1 Char"/>
    <w:basedOn w:val="Standardstycketeckensnitt"/>
    <w:link w:val="Rubrik1"/>
    <w:uiPriority w:val="1"/>
    <w:rsid w:val="00CA7FF5"/>
    <w:rPr>
      <w:rFonts w:asciiTheme="majorHAnsi" w:eastAsiaTheme="majorEastAsia" w:hAnsiTheme="majorHAnsi" w:cstheme="majorBidi"/>
      <w:sz w:val="24"/>
      <w:szCs w:val="32"/>
    </w:rPr>
  </w:style>
  <w:style w:type="paragraph" w:styleId="Rubrik">
    <w:name w:val="Title"/>
    <w:basedOn w:val="Normal"/>
    <w:next w:val="Brdtext"/>
    <w:link w:val="RubrikChar"/>
    <w:uiPriority w:val="1"/>
    <w:qFormat/>
    <w:rsid w:val="00282D27"/>
    <w:pPr>
      <w:keepNext/>
      <w:keepLines/>
      <w:spacing w:after="600"/>
      <w:contextualSpacing/>
    </w:pPr>
    <w:rPr>
      <w:rFonts w:asciiTheme="majorHAnsi" w:eastAsiaTheme="majorEastAsia" w:hAnsiTheme="majorHAnsi" w:cstheme="majorBidi"/>
      <w:kern w:val="28"/>
      <w:sz w:val="26"/>
      <w:szCs w:val="56"/>
    </w:rPr>
  </w:style>
  <w:style w:type="character" w:customStyle="1" w:styleId="RubrikChar">
    <w:name w:val="Rubrik Char"/>
    <w:basedOn w:val="Standardstycketeckensnitt"/>
    <w:link w:val="Rubrik"/>
    <w:uiPriority w:val="1"/>
    <w:rsid w:val="00282D27"/>
    <w:rPr>
      <w:rFonts w:asciiTheme="majorHAnsi" w:eastAsiaTheme="majorEastAsia" w:hAnsiTheme="majorHAnsi" w:cstheme="majorBidi"/>
      <w:kern w:val="28"/>
      <w:sz w:val="26"/>
      <w:szCs w:val="56"/>
    </w:rPr>
  </w:style>
  <w:style w:type="character" w:customStyle="1" w:styleId="Rubrik2Char">
    <w:name w:val="Rubrik 2 Char"/>
    <w:basedOn w:val="Standardstycketeckensnitt"/>
    <w:link w:val="Rubrik2"/>
    <w:uiPriority w:val="1"/>
    <w:rsid w:val="00CA7FF5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Rubrik3Char">
    <w:name w:val="Rubrik 3 Char"/>
    <w:basedOn w:val="Standardstycketeckensnitt"/>
    <w:link w:val="Rubrik3"/>
    <w:uiPriority w:val="1"/>
    <w:rsid w:val="00CA7FF5"/>
    <w:rPr>
      <w:rFonts w:asciiTheme="majorHAnsi" w:eastAsiaTheme="majorEastAsia" w:hAnsiTheme="majorHAnsi" w:cstheme="majorBidi"/>
      <w:sz w:val="22"/>
      <w:szCs w:val="24"/>
    </w:rPr>
  </w:style>
  <w:style w:type="paragraph" w:customStyle="1" w:styleId="Rubrik1utannumrering">
    <w:name w:val="Rubrik 1 utan numrering"/>
    <w:basedOn w:val="Rubrik1"/>
    <w:next w:val="Brdtext"/>
    <w:uiPriority w:val="1"/>
    <w:qFormat/>
    <w:rsid w:val="00CA7FF5"/>
    <w:pPr>
      <w:numPr>
        <w:numId w:val="0"/>
      </w:numPr>
    </w:pPr>
  </w:style>
  <w:style w:type="paragraph" w:customStyle="1" w:styleId="Rubrik2utannumrering">
    <w:name w:val="Rubrik 2 utan numrering"/>
    <w:basedOn w:val="Rubrik2"/>
    <w:next w:val="Brdtext"/>
    <w:uiPriority w:val="1"/>
    <w:qFormat/>
    <w:rsid w:val="00192E34"/>
    <w:pPr>
      <w:numPr>
        <w:ilvl w:val="0"/>
        <w:numId w:val="0"/>
      </w:numPr>
    </w:pPr>
  </w:style>
  <w:style w:type="paragraph" w:customStyle="1" w:styleId="Rubrik3utannumrering">
    <w:name w:val="Rubrik 3 utan numrering"/>
    <w:basedOn w:val="Rubrik3"/>
    <w:next w:val="Brdtext"/>
    <w:uiPriority w:val="1"/>
    <w:qFormat/>
    <w:rsid w:val="00192E34"/>
    <w:pPr>
      <w:numPr>
        <w:ilvl w:val="0"/>
        <w:numId w:val="0"/>
      </w:numPr>
    </w:pPr>
  </w:style>
  <w:style w:type="character" w:customStyle="1" w:styleId="Rubrik4Char">
    <w:name w:val="Rubrik 4 Char"/>
    <w:basedOn w:val="Standardstycketeckensnitt"/>
    <w:link w:val="Rubrik4"/>
    <w:uiPriority w:val="1"/>
    <w:semiHidden/>
    <w:rsid w:val="003C4BFD"/>
    <w:rPr>
      <w:rFonts w:asciiTheme="majorHAnsi" w:eastAsiaTheme="majorEastAsia" w:hAnsiTheme="majorHAnsi" w:cstheme="majorBidi"/>
      <w:b/>
      <w:iCs/>
      <w:sz w:val="20"/>
    </w:rPr>
  </w:style>
  <w:style w:type="paragraph" w:customStyle="1" w:styleId="Brdtextutanavstnd">
    <w:name w:val="Brödtext utan avstånd"/>
    <w:basedOn w:val="Normal"/>
    <w:qFormat/>
    <w:rsid w:val="00CC41BA"/>
    <w:pPr>
      <w:tabs>
        <w:tab w:val="left" w:pos="1701"/>
        <w:tab w:val="left" w:pos="3600"/>
        <w:tab w:val="left" w:pos="5387"/>
      </w:tabs>
      <w:spacing w:after="0"/>
    </w:pPr>
    <w:rPr>
      <w:noProof/>
    </w:rPr>
  </w:style>
  <w:style w:type="paragraph" w:customStyle="1" w:styleId="Bildtext">
    <w:name w:val="Bildtext"/>
    <w:basedOn w:val="Brdtext"/>
    <w:next w:val="Brdtext"/>
    <w:uiPriority w:val="2"/>
    <w:qFormat/>
    <w:rsid w:val="0041223B"/>
    <w:pPr>
      <w:keepLines/>
      <w:spacing w:before="100" w:line="240" w:lineRule="auto"/>
      <w:textboxTightWrap w:val="firstLineOnly"/>
    </w:pPr>
    <w:rPr>
      <w:rFonts w:asciiTheme="majorHAnsi" w:hAnsiTheme="majorHAnsi" w:cstheme="majorHAnsi"/>
      <w:spacing w:val="6"/>
      <w:sz w:val="14"/>
      <w:szCs w:val="14"/>
    </w:rPr>
  </w:style>
  <w:style w:type="paragraph" w:customStyle="1" w:styleId="Rubrik4utannumrering">
    <w:name w:val="Rubrik 4 utan numrering"/>
    <w:basedOn w:val="Rubrik4"/>
    <w:next w:val="Brdtext"/>
    <w:uiPriority w:val="1"/>
    <w:qFormat/>
    <w:rsid w:val="00485601"/>
    <w:pPr>
      <w:numPr>
        <w:ilvl w:val="0"/>
        <w:numId w:val="0"/>
      </w:numPr>
    </w:pPr>
  </w:style>
  <w:style w:type="paragraph" w:customStyle="1" w:styleId="Rubrik5utannumrering">
    <w:name w:val="Rubrik 5 utan numrering"/>
    <w:basedOn w:val="Rubrik5"/>
    <w:next w:val="Brdtext"/>
    <w:uiPriority w:val="1"/>
    <w:qFormat/>
    <w:rsid w:val="00485601"/>
  </w:style>
  <w:style w:type="paragraph" w:styleId="Beskrivning">
    <w:name w:val="caption"/>
    <w:basedOn w:val="Bildtext"/>
    <w:next w:val="Normal"/>
    <w:uiPriority w:val="35"/>
    <w:semiHidden/>
    <w:qFormat/>
    <w:rsid w:val="009E18D6"/>
    <w:rPr>
      <w:iCs/>
      <w:szCs w:val="18"/>
    </w:rPr>
  </w:style>
  <w:style w:type="character" w:customStyle="1" w:styleId="Rubrik5Char">
    <w:name w:val="Rubrik 5 Char"/>
    <w:basedOn w:val="Standardstycketeckensnitt"/>
    <w:link w:val="Rubrik5"/>
    <w:uiPriority w:val="1"/>
    <w:semiHidden/>
    <w:rsid w:val="003C4BFD"/>
    <w:rPr>
      <w:rFonts w:asciiTheme="majorHAnsi" w:eastAsiaTheme="majorEastAsia" w:hAnsiTheme="majorHAnsi" w:cstheme="majorBidi"/>
      <w:sz w:val="20"/>
    </w:rPr>
  </w:style>
  <w:style w:type="numbering" w:customStyle="1" w:styleId="RKNumreraderubriker">
    <w:name w:val="RK Numrerade rubriker"/>
    <w:uiPriority w:val="99"/>
    <w:rsid w:val="00192E34"/>
    <w:pPr>
      <w:numPr>
        <w:numId w:val="1"/>
      </w:numPr>
    </w:pPr>
  </w:style>
  <w:style w:type="paragraph" w:customStyle="1" w:styleId="Klla">
    <w:name w:val="Källa"/>
    <w:basedOn w:val="Bildtext"/>
    <w:next w:val="Brdtext"/>
    <w:uiPriority w:val="2"/>
    <w:qFormat/>
    <w:rsid w:val="00C271A8"/>
    <w:rPr>
      <w:noProof/>
    </w:rPr>
  </w:style>
  <w:style w:type="paragraph" w:styleId="Sidhuvud">
    <w:name w:val="header"/>
    <w:basedOn w:val="Normal"/>
    <w:link w:val="SidhuvudChar"/>
    <w:uiPriority w:val="99"/>
    <w:rsid w:val="00A87A54"/>
    <w:pPr>
      <w:tabs>
        <w:tab w:val="center" w:pos="4536"/>
        <w:tab w:val="right" w:pos="9072"/>
      </w:tabs>
      <w:spacing w:after="0"/>
    </w:pPr>
    <w:rPr>
      <w:rFonts w:asciiTheme="majorHAnsi" w:hAnsiTheme="majorHAnsi"/>
      <w:sz w:val="19"/>
    </w:rPr>
  </w:style>
  <w:style w:type="character" w:customStyle="1" w:styleId="SidhuvudChar">
    <w:name w:val="Sidhuvud Char"/>
    <w:basedOn w:val="Standardstycketeckensnitt"/>
    <w:link w:val="Sidhuvud"/>
    <w:uiPriority w:val="99"/>
    <w:rsid w:val="00957413"/>
    <w:rPr>
      <w:rFonts w:asciiTheme="majorHAnsi" w:hAnsiTheme="majorHAnsi"/>
      <w:sz w:val="19"/>
    </w:rPr>
  </w:style>
  <w:style w:type="paragraph" w:styleId="Sidfot">
    <w:name w:val="footer"/>
    <w:basedOn w:val="Normal"/>
    <w:link w:val="SidfotChar"/>
    <w:uiPriority w:val="99"/>
    <w:semiHidden/>
    <w:rsid w:val="00A87A54"/>
    <w:pPr>
      <w:tabs>
        <w:tab w:val="center" w:pos="4536"/>
        <w:tab w:val="right" w:pos="9072"/>
      </w:tabs>
      <w:spacing w:after="0"/>
    </w:pPr>
    <w:rPr>
      <w:rFonts w:asciiTheme="majorHAnsi" w:hAnsiTheme="majorHAnsi"/>
      <w:sz w:val="16"/>
    </w:rPr>
  </w:style>
  <w:style w:type="character" w:customStyle="1" w:styleId="SidfotChar">
    <w:name w:val="Sidfot Char"/>
    <w:basedOn w:val="Standardstycketeckensnitt"/>
    <w:link w:val="Sidfot"/>
    <w:uiPriority w:val="99"/>
    <w:semiHidden/>
    <w:rsid w:val="00957413"/>
    <w:rPr>
      <w:rFonts w:asciiTheme="majorHAnsi" w:hAnsiTheme="majorHAnsi"/>
      <w:sz w:val="16"/>
    </w:rPr>
  </w:style>
  <w:style w:type="paragraph" w:styleId="Innehll2">
    <w:name w:val="toc 2"/>
    <w:basedOn w:val="Normal"/>
    <w:next w:val="Brdtext"/>
    <w:autoRedefine/>
    <w:uiPriority w:val="39"/>
    <w:semiHidden/>
    <w:rsid w:val="00B84409"/>
    <w:pPr>
      <w:spacing w:after="0" w:line="240" w:lineRule="auto"/>
    </w:pPr>
  </w:style>
  <w:style w:type="character" w:styleId="Sidnummer">
    <w:name w:val="page number"/>
    <w:basedOn w:val="SidfotChar"/>
    <w:uiPriority w:val="99"/>
    <w:semiHidden/>
    <w:rsid w:val="00B84409"/>
    <w:rPr>
      <w:rFonts w:asciiTheme="majorHAnsi" w:hAnsiTheme="majorHAnsi"/>
      <w:sz w:val="17"/>
    </w:rPr>
  </w:style>
  <w:style w:type="paragraph" w:styleId="Innehll1">
    <w:name w:val="toc 1"/>
    <w:basedOn w:val="Normal"/>
    <w:next w:val="Brdtext"/>
    <w:autoRedefine/>
    <w:uiPriority w:val="39"/>
    <w:semiHidden/>
    <w:rsid w:val="00CF717A"/>
    <w:pPr>
      <w:spacing w:before="240" w:after="100" w:line="240" w:lineRule="auto"/>
    </w:pPr>
    <w:rPr>
      <w:rFonts w:asciiTheme="majorHAnsi" w:hAnsiTheme="majorHAnsi"/>
      <w:sz w:val="24"/>
    </w:rPr>
  </w:style>
  <w:style w:type="paragraph" w:styleId="Innehll3">
    <w:name w:val="toc 3"/>
    <w:basedOn w:val="Normal"/>
    <w:next w:val="Brdtext"/>
    <w:autoRedefine/>
    <w:uiPriority w:val="39"/>
    <w:semiHidden/>
    <w:rsid w:val="00B84409"/>
    <w:pPr>
      <w:spacing w:after="0" w:line="240" w:lineRule="auto"/>
      <w:ind w:left="284"/>
    </w:pPr>
  </w:style>
  <w:style w:type="character" w:styleId="Hyperlnk">
    <w:name w:val="Hyperlink"/>
    <w:basedOn w:val="Standardstycketeckensnitt"/>
    <w:uiPriority w:val="99"/>
    <w:semiHidden/>
    <w:rsid w:val="000C61D1"/>
    <w:rPr>
      <w:color w:val="0563C1" w:themeColor="hyperlink"/>
      <w:u w:val="single"/>
    </w:rPr>
  </w:style>
  <w:style w:type="paragraph" w:styleId="Innehllsfrteckningsrubrik">
    <w:name w:val="TOC Heading"/>
    <w:basedOn w:val="Rubrik1utannumrering"/>
    <w:next w:val="Normal"/>
    <w:uiPriority w:val="39"/>
    <w:semiHidden/>
    <w:qFormat/>
    <w:rsid w:val="004F6525"/>
    <w:pPr>
      <w:outlineLvl w:val="9"/>
    </w:pPr>
  </w:style>
  <w:style w:type="table" w:styleId="Tabellrutnt">
    <w:name w:val="Table Grid"/>
    <w:basedOn w:val="Normaltabell"/>
    <w:uiPriority w:val="39"/>
    <w:rsid w:val="008D4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tnotstext">
    <w:name w:val="footnote text"/>
    <w:basedOn w:val="Bildtext"/>
    <w:link w:val="FotnotstextChar"/>
    <w:uiPriority w:val="99"/>
    <w:semiHidden/>
    <w:rsid w:val="00672F6F"/>
    <w:pPr>
      <w:spacing w:after="0"/>
    </w:pPr>
    <w:rPr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semiHidden/>
    <w:rsid w:val="00CA4E2C"/>
    <w:rPr>
      <w:rFonts w:asciiTheme="majorHAnsi" w:hAnsiTheme="majorHAnsi" w:cstheme="majorHAnsi"/>
      <w:spacing w:val="6"/>
      <w:sz w:val="14"/>
      <w:szCs w:val="20"/>
    </w:rPr>
  </w:style>
  <w:style w:type="character" w:styleId="Fotnotsreferens">
    <w:name w:val="footnote reference"/>
    <w:basedOn w:val="Standardstycketeckensnitt"/>
    <w:uiPriority w:val="99"/>
    <w:semiHidden/>
    <w:unhideWhenUsed/>
    <w:rsid w:val="00672F6F"/>
    <w:rPr>
      <w:vertAlign w:val="superscript"/>
    </w:rPr>
  </w:style>
  <w:style w:type="paragraph" w:styleId="Numreradlista">
    <w:name w:val="List Number"/>
    <w:basedOn w:val="Normal"/>
    <w:uiPriority w:val="6"/>
    <w:rsid w:val="00DB714B"/>
    <w:pPr>
      <w:numPr>
        <w:numId w:val="35"/>
      </w:numPr>
      <w:spacing w:after="100"/>
    </w:pPr>
  </w:style>
  <w:style w:type="paragraph" w:styleId="Numreradlista2">
    <w:name w:val="List Number 2"/>
    <w:basedOn w:val="Normal"/>
    <w:uiPriority w:val="6"/>
    <w:semiHidden/>
    <w:rsid w:val="00DB714B"/>
    <w:pPr>
      <w:numPr>
        <w:ilvl w:val="1"/>
        <w:numId w:val="35"/>
      </w:numPr>
      <w:spacing w:after="100"/>
      <w:contextualSpacing/>
    </w:pPr>
  </w:style>
  <w:style w:type="paragraph" w:styleId="Punktlista">
    <w:name w:val="List Bullet"/>
    <w:basedOn w:val="Normal"/>
    <w:uiPriority w:val="6"/>
    <w:rsid w:val="00B2169D"/>
    <w:pPr>
      <w:numPr>
        <w:numId w:val="28"/>
      </w:numPr>
      <w:spacing w:after="100"/>
      <w:contextualSpacing/>
    </w:pPr>
  </w:style>
  <w:style w:type="paragraph" w:styleId="Punktlista2">
    <w:name w:val="List Bullet 2"/>
    <w:basedOn w:val="Normal"/>
    <w:uiPriority w:val="6"/>
    <w:semiHidden/>
    <w:rsid w:val="00B2169D"/>
    <w:pPr>
      <w:numPr>
        <w:ilvl w:val="1"/>
        <w:numId w:val="28"/>
      </w:numPr>
      <w:spacing w:after="100"/>
      <w:ind w:left="850" w:hanging="425"/>
      <w:contextualSpacing/>
    </w:pPr>
  </w:style>
  <w:style w:type="numbering" w:customStyle="1" w:styleId="RKNumreradlista">
    <w:name w:val="RK Numrerad lista"/>
    <w:uiPriority w:val="99"/>
    <w:rsid w:val="00DB714B"/>
    <w:pPr>
      <w:numPr>
        <w:numId w:val="7"/>
      </w:numPr>
    </w:pPr>
  </w:style>
  <w:style w:type="paragraph" w:customStyle="1" w:styleId="Strecklista">
    <w:name w:val="Strecklista"/>
    <w:basedOn w:val="Punktlista"/>
    <w:uiPriority w:val="6"/>
    <w:qFormat/>
    <w:rsid w:val="007A629C"/>
    <w:pPr>
      <w:numPr>
        <w:numId w:val="34"/>
      </w:numPr>
    </w:pPr>
    <w:rPr>
      <w:noProof/>
    </w:rPr>
  </w:style>
  <w:style w:type="numbering" w:customStyle="1" w:styleId="RKPunktlista">
    <w:name w:val="RK Punktlista"/>
    <w:uiPriority w:val="99"/>
    <w:rsid w:val="00891929"/>
    <w:pPr>
      <w:numPr>
        <w:numId w:val="14"/>
      </w:numPr>
    </w:pPr>
  </w:style>
  <w:style w:type="paragraph" w:customStyle="1" w:styleId="Strecklista2">
    <w:name w:val="Strecklista 2"/>
    <w:basedOn w:val="Strecklista"/>
    <w:uiPriority w:val="6"/>
    <w:semiHidden/>
    <w:qFormat/>
    <w:rsid w:val="00891929"/>
    <w:pPr>
      <w:numPr>
        <w:ilvl w:val="1"/>
      </w:numPr>
    </w:pPr>
  </w:style>
  <w:style w:type="numbering" w:customStyle="1" w:styleId="Strecklistan">
    <w:name w:val="Strecklistan"/>
    <w:uiPriority w:val="99"/>
    <w:rsid w:val="007A629C"/>
    <w:pPr>
      <w:numPr>
        <w:numId w:val="18"/>
      </w:numPr>
    </w:pPr>
  </w:style>
  <w:style w:type="character" w:styleId="Platshllartext">
    <w:name w:val="Placeholder Text"/>
    <w:basedOn w:val="Standardstycketeckensnitt"/>
    <w:uiPriority w:val="99"/>
    <w:semiHidden/>
    <w:rsid w:val="00093408"/>
    <w:rPr>
      <w:color w:val="808080"/>
    </w:rPr>
  </w:style>
  <w:style w:type="paragraph" w:styleId="Numreradlista3">
    <w:name w:val="List Number 3"/>
    <w:basedOn w:val="Normal"/>
    <w:uiPriority w:val="6"/>
    <w:semiHidden/>
    <w:rsid w:val="00DB714B"/>
    <w:pPr>
      <w:numPr>
        <w:ilvl w:val="2"/>
        <w:numId w:val="35"/>
      </w:numPr>
      <w:spacing w:after="100"/>
      <w:contextualSpacing/>
    </w:pPr>
  </w:style>
  <w:style w:type="paragraph" w:customStyle="1" w:styleId="Strecklista3">
    <w:name w:val="Strecklista 3"/>
    <w:basedOn w:val="Brdtext"/>
    <w:uiPriority w:val="6"/>
    <w:semiHidden/>
    <w:qFormat/>
    <w:rsid w:val="007A629C"/>
    <w:pPr>
      <w:numPr>
        <w:ilvl w:val="2"/>
        <w:numId w:val="34"/>
      </w:numPr>
      <w:spacing w:after="100"/>
    </w:pPr>
    <w:rPr>
      <w:noProof/>
    </w:rPr>
  </w:style>
  <w:style w:type="paragraph" w:styleId="Punktlista3">
    <w:name w:val="List Bullet 3"/>
    <w:basedOn w:val="Normal"/>
    <w:uiPriority w:val="6"/>
    <w:semiHidden/>
    <w:rsid w:val="00B2169D"/>
    <w:pPr>
      <w:numPr>
        <w:ilvl w:val="2"/>
        <w:numId w:val="28"/>
      </w:numPr>
      <w:spacing w:after="100"/>
      <w:contextualSpacing/>
    </w:pPr>
  </w:style>
  <w:style w:type="paragraph" w:customStyle="1" w:styleId="Brdtextmedram">
    <w:name w:val="Brödtext med ram"/>
    <w:basedOn w:val="Brdtext"/>
    <w:qFormat/>
    <w:rsid w:val="00D4554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08" w:right="108"/>
    </w:pPr>
  </w:style>
  <w:style w:type="paragraph" w:customStyle="1" w:styleId="DocNr">
    <w:name w:val="DocNr"/>
    <w:basedOn w:val="Normal"/>
    <w:link w:val="DocNrChar"/>
    <w:semiHidden/>
    <w:rsid w:val="0094502D"/>
    <w:rPr>
      <w:rFonts w:ascii="Calibri" w:hAnsi="Calibri" w:cs="Calibri"/>
      <w:sz w:val="16"/>
    </w:rPr>
  </w:style>
  <w:style w:type="character" w:customStyle="1" w:styleId="DocNrChar">
    <w:name w:val="DocNr Char"/>
    <w:basedOn w:val="Standardstycketeckensnitt"/>
    <w:link w:val="DocNr"/>
    <w:semiHidden/>
    <w:rsid w:val="00957413"/>
    <w:rPr>
      <w:rFonts w:ascii="Calibri" w:hAnsi="Calibri" w:cs="Calibri"/>
      <w:sz w:val="16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2D6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D6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3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styles" Target="styles.xml"/><Relationship Id="rId14" Type="http://schemas.openxmlformats.org/officeDocument/2006/relationships/endnotes" Target="endnotes.xml"/><Relationship Id="rId9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ema">
  <a:themeElements>
    <a:clrScheme name="Regeringskansliet">
      <a:dk1>
        <a:sysClr val="windowText" lastClr="000000"/>
      </a:dk1>
      <a:lt1>
        <a:sysClr val="window" lastClr="FFFFFF"/>
      </a:lt1>
      <a:dk2>
        <a:srgbClr val="716B5F"/>
      </a:dk2>
      <a:lt2>
        <a:srgbClr val="DFDDD9"/>
      </a:lt2>
      <a:accent1>
        <a:srgbClr val="1A3050"/>
      </a:accent1>
      <a:accent2>
        <a:srgbClr val="DFDDD9"/>
      </a:accent2>
      <a:accent3>
        <a:srgbClr val="467199"/>
      </a:accent3>
      <a:accent4>
        <a:srgbClr val="A0B6C9"/>
      </a:accent4>
      <a:accent5>
        <a:srgbClr val="716B5F"/>
      </a:accent5>
      <a:accent6>
        <a:srgbClr val="E0E7EE"/>
      </a:accent6>
      <a:hlink>
        <a:srgbClr val="0563C1"/>
      </a:hlink>
      <a:folHlink>
        <a:srgbClr val="954F72"/>
      </a:folHlink>
    </a:clrScheme>
    <a:fontScheme name="Regeringskansliet WD">
      <a:majorFont>
        <a:latin typeface="Arial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947CCDB8AC94983EB05E0C9A30A06" ma:contentTypeVersion="0" ma:contentTypeDescription="Create a new document." ma:contentTypeScope="" ma:versionID="e65f137c4a10a12c584d796621a3e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!--<?xml version="1.0" encoding="iso-8859-1"?>-->
<DocumentInfo xmlns="http://lp/documentinfo/RK">
  <BaseInfo>
    <RkTemplate/>
    <DocType/>
    <DocTypeShowName/>
    <Status/>
    <Sender>
      <SenderName/>
      <SenderTitle/>
      <SenderMail> </SenderMail>
      <SenderPhone> </SenderPhone>
    </Sender>
    <TopId/>
    <TopSender/>
    <OrganisationInfo>
      <Organisatoriskenhet1> </Organisatoriskenhet1>
      <Organisatoriskenhet2> </Organisatoriskenhet2>
      <Organisatoriskenhet3> </Organisatoriskenhet3>
      <Organisatoriskenhet1Id> </Organisatoriskenhet1Id>
      <Organisatoriskenhet2Id> </Organisatoriskenhet2Id>
      <Organisatoriskenhet3Id> </Organisatoriskenhet3Id>
    </OrganisationInfo>
    <HeaderDate/>
    <Office/>
    <Dnr/>
    <ParagrafNr/>
    <DocumentTitle/>
    <VisitingAddress/>
    <Extra1/>
    <Extra2/>
    <Extra3/>
    <Number/>
    <Recipient/>
    <SenderText/>
    <DocNumber/>
    <Doclanguage/>
    <Appendix/>
    <LogotypeName/>
  </BaseInfo>
</DocumentInfo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3C51BB8F9654FB8068485B2E4975B" ma:contentTypeVersion="0" ma:contentTypeDescription="Create a new document." ma:contentTypeScope="" ma:versionID="371fee0c83013c8789f0de8e853b19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8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8640A-C3DA-4A9C-BED0-218459F70DA2}"/>
</file>

<file path=customXml/itemProps2.xml><?xml version="1.0" encoding="utf-8"?>
<ds:datastoreItem xmlns:ds="http://schemas.openxmlformats.org/officeDocument/2006/customXml" ds:itemID="{77C9CAFD-C864-481F-B8B1-15C63DEF6F1C}"/>
</file>

<file path=customXml/itemProps3.xml><?xml version="1.0" encoding="utf-8"?>
<ds:datastoreItem xmlns:ds="http://schemas.openxmlformats.org/officeDocument/2006/customXml" ds:itemID="{87832E82-63CA-4BEB-9A0D-EC3CB50F1C50}"/>
</file>

<file path=customXml/itemProps4.xml><?xml version="1.0" encoding="utf-8"?>
<ds:datastoreItem xmlns:ds="http://schemas.openxmlformats.org/officeDocument/2006/customXml" ds:itemID="{D7328198-E6CB-4DDB-8F5E-17822657DD9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BB07FFF3-CD81-4037-A8F7-076BBD3D45A4}"/>
</file>

<file path=customXml/itemProps6.xml><?xml version="1.0" encoding="utf-8"?>
<ds:datastoreItem xmlns:ds="http://schemas.openxmlformats.org/officeDocument/2006/customXml" ds:itemID="{D7328198-E6CB-4DDB-8F5E-17822657DD9F}"/>
</file>

<file path=customXml/itemProps7.xml><?xml version="1.0" encoding="utf-8"?>
<ds:datastoreItem xmlns:ds="http://schemas.openxmlformats.org/officeDocument/2006/customXml" ds:itemID="{522CDBD4-02F0-4179-8777-8198FD44296E}"/>
</file>

<file path=customXml/itemProps8.xml><?xml version="1.0" encoding="utf-8"?>
<ds:datastoreItem xmlns:ds="http://schemas.openxmlformats.org/officeDocument/2006/customXml" ds:itemID="{F5EF63E4-F32C-4154-B0B1-DA2B7E6355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Brodén</dc:creator>
  <cp:keywords/>
  <dc:description/>
  <cp:lastModifiedBy>Linda Helgeby</cp:lastModifiedBy>
  <cp:revision>12</cp:revision>
  <cp:lastPrinted>2018-11-23T08:58:00Z</cp:lastPrinted>
  <dcterms:created xsi:type="dcterms:W3CDTF">2018-10-19T09:29:00Z</dcterms:created>
  <dcterms:modified xsi:type="dcterms:W3CDTF">2018-11-23T14:27:00Z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0x01010067D947CCDB8AC94983EB05E0C9A30A06</vt:lpwstr>
  </property>
  <property fmtid="{D5CDD505-2E9C-101B-9397-08002B2CF9AE}" pid="3" name="Departementsenhet">
    <vt:lpwstr/>
  </property>
  <property fmtid="{D5CDD505-2E9C-101B-9397-08002B2CF9AE}" pid="4" name="Aktivitetskategori">
    <vt:lpwstr/>
  </property>
  <property fmtid="{D5CDD505-2E9C-101B-9397-08002B2CF9AE}" pid="5" name="_dlc_DocIdItemGuid">
    <vt:lpwstr>7aa7d8cb-8b6f-4438-a940-f4dd375e692e</vt:lpwstr>
  </property>
</Properties>
</file>